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88813" w14:textId="77777777" w:rsidR="00834537" w:rsidRPr="005E2EFD" w:rsidRDefault="00834537" w:rsidP="005E2EFD">
      <w:pPr>
        <w:pStyle w:val="Heading1"/>
        <w:spacing w:before="0" w:beforeAutospacing="0" w:after="0" w:afterAutospacing="0"/>
        <w:jc w:val="right"/>
        <w:rPr>
          <w:b w:val="0"/>
          <w:bCs w:val="0"/>
          <w:sz w:val="22"/>
          <w:szCs w:val="22"/>
        </w:rPr>
      </w:pPr>
      <w:bookmarkStart w:id="0" w:name="_Hlk20769641"/>
      <w:bookmarkStart w:id="1" w:name="_Hlk84704019"/>
      <w:r w:rsidRPr="005E2EFD">
        <w:rPr>
          <w:b w:val="0"/>
          <w:bCs w:val="0"/>
          <w:sz w:val="22"/>
          <w:szCs w:val="22"/>
        </w:rPr>
        <w:t>ANEXA NR. 10</w:t>
      </w:r>
    </w:p>
    <w:p w14:paraId="24F93964" w14:textId="77777777" w:rsidR="00834537" w:rsidRPr="005E2EFD" w:rsidRDefault="00834537" w:rsidP="005E2EFD">
      <w:pPr>
        <w:spacing w:after="0" w:line="240" w:lineRule="auto"/>
        <w:jc w:val="right"/>
        <w:rPr>
          <w:rFonts w:ascii="Times New Roman" w:hAnsi="Times New Roman"/>
        </w:rPr>
      </w:pPr>
      <w:r w:rsidRPr="005E2EFD">
        <w:rPr>
          <w:rFonts w:ascii="Times New Roman" w:hAnsi="Times New Roman"/>
        </w:rPr>
        <w:t>la Metodologie</w:t>
      </w:r>
    </w:p>
    <w:p w14:paraId="081B67CE" w14:textId="77777777" w:rsidR="00834537" w:rsidRPr="005E2EFD" w:rsidRDefault="00834537" w:rsidP="005E2EFD">
      <w:pPr>
        <w:spacing w:after="0" w:line="240" w:lineRule="auto"/>
        <w:jc w:val="right"/>
        <w:rPr>
          <w:rFonts w:ascii="Times New Roman" w:hAnsi="Times New Roman"/>
        </w:rPr>
      </w:pPr>
    </w:p>
    <w:p w14:paraId="1E69FF56" w14:textId="77777777" w:rsidR="00834537" w:rsidRPr="005E2EFD" w:rsidRDefault="00834537" w:rsidP="005E2EFD">
      <w:pPr>
        <w:spacing w:after="0" w:line="240" w:lineRule="auto"/>
        <w:jc w:val="center"/>
        <w:rPr>
          <w:rFonts w:ascii="Times New Roman" w:hAnsi="Times New Roman"/>
        </w:rPr>
      </w:pPr>
    </w:p>
    <w:p w14:paraId="6375543E" w14:textId="77777777" w:rsidR="00834537" w:rsidRPr="005E2EFD" w:rsidRDefault="00834537" w:rsidP="005E2EFD">
      <w:pPr>
        <w:spacing w:after="0" w:line="240" w:lineRule="auto"/>
        <w:jc w:val="center"/>
        <w:rPr>
          <w:rFonts w:ascii="Times New Roman" w:hAnsi="Times New Roman"/>
          <w:b/>
        </w:rPr>
      </w:pPr>
      <w:r w:rsidRPr="005E2EFD">
        <w:rPr>
          <w:rFonts w:ascii="Times New Roman" w:hAnsi="Times New Roman"/>
          <w:b/>
        </w:rPr>
        <w:t>PROBA METODICO-PRACTICĂ PENTRU OCUPAREA POSTURILOR DIDACTICE/CATEDRELOR VACANTE/REZERVATE DIN UNITĂŢILE CU ÎNVĂŢĂMÂNT SPORTIV INTEGRAT ŞI SUPLIMENTAR</w:t>
      </w:r>
    </w:p>
    <w:p w14:paraId="272DABBC" w14:textId="77777777" w:rsidR="00834537" w:rsidRPr="005E2EFD" w:rsidRDefault="00834537" w:rsidP="005E2EFD">
      <w:pPr>
        <w:spacing w:after="0" w:line="240" w:lineRule="auto"/>
        <w:jc w:val="center"/>
        <w:rPr>
          <w:rFonts w:ascii="Times New Roman" w:hAnsi="Times New Roman"/>
          <w:b/>
        </w:rPr>
      </w:pPr>
      <w:r w:rsidRPr="005E2EFD">
        <w:rPr>
          <w:rFonts w:ascii="Times New Roman" w:hAnsi="Times New Roman"/>
          <w:b/>
        </w:rPr>
        <w:t>(licee şi clase cu program sportiv/cluburi sportive şcolare)</w:t>
      </w:r>
    </w:p>
    <w:p w14:paraId="1E2223A4" w14:textId="77777777" w:rsidR="00834537" w:rsidRPr="005E2EFD" w:rsidRDefault="00834537" w:rsidP="005E2EFD">
      <w:pPr>
        <w:spacing w:after="0" w:line="240" w:lineRule="auto"/>
        <w:rPr>
          <w:rFonts w:ascii="Times New Roman" w:hAnsi="Times New Roman"/>
          <w:b/>
        </w:rPr>
      </w:pPr>
    </w:p>
    <w:p w14:paraId="1EBE03FA" w14:textId="77777777" w:rsidR="00834537" w:rsidRPr="005E2EFD" w:rsidRDefault="00834537" w:rsidP="005E2EFD">
      <w:pPr>
        <w:spacing w:after="0" w:line="240" w:lineRule="auto"/>
        <w:jc w:val="center"/>
        <w:rPr>
          <w:rFonts w:ascii="Times New Roman" w:hAnsi="Times New Roman"/>
          <w:b/>
        </w:rPr>
      </w:pPr>
      <w:r w:rsidRPr="005E2EFD">
        <w:rPr>
          <w:rFonts w:ascii="Times New Roman" w:hAnsi="Times New Roman"/>
          <w:b/>
        </w:rPr>
        <w:t>Disciplina EDUCAŢIE FIZICĂ ŞI SPORT</w:t>
      </w:r>
    </w:p>
    <w:p w14:paraId="7AAB468A" w14:textId="77777777" w:rsidR="00834537" w:rsidRPr="005E2EFD" w:rsidRDefault="00834537" w:rsidP="005E2EFD">
      <w:pPr>
        <w:spacing w:after="0" w:line="240" w:lineRule="auto"/>
        <w:jc w:val="both"/>
        <w:rPr>
          <w:rFonts w:ascii="Times New Roman" w:hAnsi="Times New Roman"/>
        </w:rPr>
      </w:pPr>
    </w:p>
    <w:p w14:paraId="17BE093B" w14:textId="77777777" w:rsidR="00834537" w:rsidRPr="005E2EFD" w:rsidRDefault="00834537" w:rsidP="005E2EFD">
      <w:pPr>
        <w:numPr>
          <w:ilvl w:val="0"/>
          <w:numId w:val="87"/>
        </w:numPr>
        <w:tabs>
          <w:tab w:val="clear" w:pos="720"/>
          <w:tab w:val="left" w:pos="426"/>
        </w:tabs>
        <w:spacing w:after="0" w:line="240" w:lineRule="auto"/>
        <w:ind w:left="284" w:firstLine="0"/>
        <w:jc w:val="both"/>
        <w:rPr>
          <w:rFonts w:ascii="Times New Roman" w:hAnsi="Times New Roman"/>
        </w:rPr>
      </w:pPr>
      <w:r w:rsidRPr="005E2EFD">
        <w:rPr>
          <w:rFonts w:ascii="Times New Roman" w:hAnsi="Times New Roman"/>
        </w:rPr>
        <w:t>Proba metodico-practică se desfăşoară după cum urmează:</w:t>
      </w:r>
    </w:p>
    <w:p w14:paraId="7074E1E4" w14:textId="6BDD3C83" w:rsidR="00834537" w:rsidRPr="005E2EFD" w:rsidRDefault="00834537" w:rsidP="005E2EFD">
      <w:pPr>
        <w:numPr>
          <w:ilvl w:val="0"/>
          <w:numId w:val="88"/>
        </w:numPr>
        <w:spacing w:after="0" w:line="240" w:lineRule="auto"/>
        <w:ind w:hanging="229"/>
        <w:jc w:val="both"/>
        <w:rPr>
          <w:rFonts w:ascii="Times New Roman" w:hAnsi="Times New Roman"/>
        </w:rPr>
      </w:pPr>
      <w:r w:rsidRPr="005E2EFD">
        <w:rPr>
          <w:rFonts w:ascii="Times New Roman" w:hAnsi="Times New Roman"/>
        </w:rPr>
        <w:t xml:space="preserve">Partea metodică constă în explicarea paşilor metodici de învăţare/consolidare/perfecţionare a elementelor/ procedeelor solicitate în biletul de examen extras şi se notează cu note de la 10 la </w:t>
      </w:r>
      <w:r w:rsidR="009F51A8" w:rsidRPr="005E2EFD">
        <w:rPr>
          <w:rFonts w:ascii="Times New Roman" w:hAnsi="Times New Roman"/>
        </w:rPr>
        <w:t>1</w:t>
      </w:r>
      <w:r w:rsidRPr="005E2EFD">
        <w:rPr>
          <w:rFonts w:ascii="Times New Roman" w:hAnsi="Times New Roman"/>
        </w:rPr>
        <w:t>.</w:t>
      </w:r>
    </w:p>
    <w:p w14:paraId="4F0AD047" w14:textId="77777777" w:rsidR="00834537" w:rsidRPr="005E2EFD" w:rsidRDefault="00834537" w:rsidP="005E2EFD">
      <w:pPr>
        <w:numPr>
          <w:ilvl w:val="0"/>
          <w:numId w:val="88"/>
        </w:numPr>
        <w:spacing w:after="0" w:line="240" w:lineRule="auto"/>
        <w:ind w:hanging="229"/>
        <w:jc w:val="both"/>
        <w:rPr>
          <w:rFonts w:ascii="Times New Roman" w:hAnsi="Times New Roman"/>
        </w:rPr>
      </w:pPr>
      <w:r w:rsidRPr="005E2EFD">
        <w:rPr>
          <w:rFonts w:ascii="Times New Roman" w:hAnsi="Times New Roman"/>
        </w:rPr>
        <w:t>Partea practică constă în demonstrarea paşilor metodici de învăţare/consolidare/perfecţionare a elementelor/procedeelor solicitate în biletul de examen extras şi se notează cu note de la 10 la 1.</w:t>
      </w:r>
    </w:p>
    <w:p w14:paraId="6CE515B9" w14:textId="77777777" w:rsidR="00834537" w:rsidRPr="005E2EFD" w:rsidRDefault="00834537" w:rsidP="005E2EFD">
      <w:pPr>
        <w:numPr>
          <w:ilvl w:val="0"/>
          <w:numId w:val="87"/>
        </w:numPr>
        <w:tabs>
          <w:tab w:val="clear" w:pos="720"/>
          <w:tab w:val="left" w:pos="426"/>
        </w:tabs>
        <w:spacing w:after="0" w:line="240" w:lineRule="auto"/>
        <w:ind w:left="284" w:firstLine="0"/>
        <w:jc w:val="both"/>
        <w:rPr>
          <w:rFonts w:ascii="Times New Roman" w:hAnsi="Times New Roman"/>
        </w:rPr>
      </w:pPr>
      <w:r w:rsidRPr="005E2EFD">
        <w:rPr>
          <w:rFonts w:ascii="Times New Roman" w:hAnsi="Times New Roman"/>
        </w:rPr>
        <w:t>Durata probei metodico-practice nu va depăşi 30 minute/concurent.</w:t>
      </w:r>
    </w:p>
    <w:p w14:paraId="2B7F438F" w14:textId="77777777" w:rsidR="00834537" w:rsidRPr="005E2EFD" w:rsidRDefault="00834537" w:rsidP="005E2EFD">
      <w:pPr>
        <w:numPr>
          <w:ilvl w:val="0"/>
          <w:numId w:val="87"/>
        </w:numPr>
        <w:tabs>
          <w:tab w:val="clear" w:pos="720"/>
          <w:tab w:val="left" w:pos="426"/>
        </w:tabs>
        <w:spacing w:after="0" w:line="240" w:lineRule="auto"/>
        <w:ind w:left="284" w:firstLine="0"/>
        <w:jc w:val="both"/>
        <w:rPr>
          <w:rFonts w:ascii="Times New Roman" w:hAnsi="Times New Roman"/>
        </w:rPr>
      </w:pPr>
      <w:r w:rsidRPr="005E2EFD">
        <w:rPr>
          <w:rFonts w:ascii="Times New Roman" w:hAnsi="Times New Roman"/>
        </w:rPr>
        <w:t>Concurentul nu poate schimba subiectul.</w:t>
      </w:r>
    </w:p>
    <w:p w14:paraId="4C4F8769" w14:textId="77777777" w:rsidR="00834537" w:rsidRPr="005E2EFD" w:rsidRDefault="00834537" w:rsidP="005E2EFD">
      <w:pPr>
        <w:numPr>
          <w:ilvl w:val="0"/>
          <w:numId w:val="87"/>
        </w:numPr>
        <w:tabs>
          <w:tab w:val="clear" w:pos="720"/>
          <w:tab w:val="left" w:pos="426"/>
        </w:tabs>
        <w:spacing w:after="0" w:line="240" w:lineRule="auto"/>
        <w:ind w:left="284" w:firstLine="0"/>
        <w:jc w:val="both"/>
        <w:rPr>
          <w:rFonts w:ascii="Times New Roman" w:hAnsi="Times New Roman"/>
        </w:rPr>
      </w:pPr>
      <w:r w:rsidRPr="005E2EFD">
        <w:rPr>
          <w:rFonts w:ascii="Times New Roman" w:hAnsi="Times New Roman"/>
        </w:rPr>
        <w:t>Pe parcursul desfăşurării probei metodico-practice, la solicitarea comisiei sau la propunerea lor, candidaţii pot repeta unele secvenţe.</w:t>
      </w:r>
    </w:p>
    <w:p w14:paraId="220AA568" w14:textId="77777777" w:rsidR="00834537" w:rsidRPr="005E2EFD" w:rsidRDefault="00834537" w:rsidP="005E2EFD">
      <w:pPr>
        <w:numPr>
          <w:ilvl w:val="0"/>
          <w:numId w:val="87"/>
        </w:numPr>
        <w:tabs>
          <w:tab w:val="clear" w:pos="720"/>
          <w:tab w:val="left" w:pos="426"/>
        </w:tabs>
        <w:spacing w:after="0" w:line="240" w:lineRule="auto"/>
        <w:ind w:left="284" w:firstLine="0"/>
        <w:jc w:val="both"/>
        <w:rPr>
          <w:rFonts w:ascii="Times New Roman" w:hAnsi="Times New Roman"/>
        </w:rPr>
      </w:pPr>
      <w:r w:rsidRPr="005E2EFD">
        <w:rPr>
          <w:rFonts w:ascii="Times New Roman" w:hAnsi="Times New Roman"/>
        </w:rPr>
        <w:t>Pentru susţinerea probei, în mod obligatoriu, candidaţii se prezintă în echipament sportiv adecvat.</w:t>
      </w:r>
    </w:p>
    <w:p w14:paraId="0D784D98" w14:textId="77777777" w:rsidR="00834537" w:rsidRPr="005E2EFD" w:rsidRDefault="00834537" w:rsidP="005E2EFD">
      <w:pPr>
        <w:numPr>
          <w:ilvl w:val="0"/>
          <w:numId w:val="87"/>
        </w:numPr>
        <w:tabs>
          <w:tab w:val="clear" w:pos="720"/>
          <w:tab w:val="left" w:pos="426"/>
        </w:tabs>
        <w:spacing w:after="0" w:line="240" w:lineRule="auto"/>
        <w:ind w:left="284" w:firstLine="0"/>
        <w:jc w:val="both"/>
        <w:rPr>
          <w:rFonts w:ascii="Times New Roman" w:hAnsi="Times New Roman"/>
        </w:rPr>
      </w:pPr>
      <w:r w:rsidRPr="005E2EFD">
        <w:rPr>
          <w:rFonts w:ascii="Times New Roman" w:hAnsi="Times New Roman"/>
        </w:rPr>
        <w:t>Candidaţii nu sunt primiţi la probă fără adeverinţă medicală, în care se menţionează „apt pentru susţinerea probei practice”.</w:t>
      </w:r>
    </w:p>
    <w:p w14:paraId="5B456648" w14:textId="77777777" w:rsidR="00834537" w:rsidRPr="005E2EFD" w:rsidRDefault="00834537" w:rsidP="005E2E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</w:p>
    <w:p w14:paraId="1071BC7D" w14:textId="77777777" w:rsidR="00834537" w:rsidRPr="005E2EFD" w:rsidRDefault="00834537" w:rsidP="005E2EFD">
      <w:pPr>
        <w:spacing w:after="0" w:line="240" w:lineRule="auto"/>
        <w:ind w:firstLine="567"/>
        <w:jc w:val="both"/>
        <w:rPr>
          <w:rFonts w:ascii="Times New Roman" w:hAnsi="Times New Roman"/>
          <w:i/>
        </w:rPr>
      </w:pPr>
      <w:r w:rsidRPr="005E2EFD">
        <w:rPr>
          <w:rFonts w:ascii="Times New Roman" w:hAnsi="Times New Roman"/>
          <w:bCs/>
          <w:i/>
        </w:rPr>
        <w:t>NOTĂ</w:t>
      </w:r>
      <w:r w:rsidRPr="005E2EFD">
        <w:rPr>
          <w:rFonts w:ascii="Times New Roman" w:hAnsi="Times New Roman"/>
          <w:i/>
        </w:rPr>
        <w:t xml:space="preserve">: </w:t>
      </w:r>
      <w:r w:rsidRPr="005E2EFD">
        <w:rPr>
          <w:rFonts w:ascii="Times New Roman" w:hAnsi="Times New Roman"/>
          <w:bCs/>
          <w:i/>
        </w:rPr>
        <w:t xml:space="preserve">Proba practică este evaluată de cei doi profesori examinatori care fac parte din comisie. </w:t>
      </w:r>
    </w:p>
    <w:p w14:paraId="7658C333" w14:textId="5DEE8B9D" w:rsidR="00834537" w:rsidRPr="005E2EFD" w:rsidRDefault="00834537" w:rsidP="005E2EFD">
      <w:pPr>
        <w:spacing w:after="0" w:line="240" w:lineRule="auto"/>
        <w:ind w:firstLine="567"/>
        <w:jc w:val="both"/>
        <w:rPr>
          <w:rFonts w:ascii="Times New Roman" w:hAnsi="Times New Roman"/>
          <w:bCs/>
          <w:i/>
        </w:rPr>
      </w:pPr>
      <w:r w:rsidRPr="005E2EFD">
        <w:rPr>
          <w:rFonts w:ascii="Times New Roman" w:hAnsi="Times New Roman"/>
          <w:i/>
        </w:rPr>
        <w:t xml:space="preserve">Proba practică se evaluează prin note de la 10 la </w:t>
      </w:r>
      <w:r w:rsidR="009F51A8" w:rsidRPr="005E2EFD">
        <w:rPr>
          <w:rFonts w:ascii="Times New Roman" w:hAnsi="Times New Roman"/>
          <w:i/>
        </w:rPr>
        <w:t xml:space="preserve">1 </w:t>
      </w:r>
      <w:r w:rsidRPr="005E2EFD">
        <w:rPr>
          <w:rFonts w:ascii="Times New Roman" w:hAnsi="Times New Roman"/>
          <w:bCs/>
          <w:i/>
        </w:rPr>
        <w:t>şi reprezintă media notelor obţinute la partea metodică şi partea practică a probei.</w:t>
      </w:r>
    </w:p>
    <w:p w14:paraId="464579C8" w14:textId="77777777" w:rsidR="00834537" w:rsidRPr="005E2EFD" w:rsidRDefault="00834537" w:rsidP="005E2EFD">
      <w:pPr>
        <w:spacing w:after="0" w:line="240" w:lineRule="auto"/>
        <w:ind w:firstLine="567"/>
        <w:jc w:val="both"/>
        <w:rPr>
          <w:rFonts w:ascii="Times New Roman" w:hAnsi="Times New Roman"/>
          <w:bCs/>
          <w:i/>
        </w:rPr>
      </w:pPr>
      <w:r w:rsidRPr="005E2EFD">
        <w:rPr>
          <w:rFonts w:ascii="Times New Roman" w:hAnsi="Times New Roman"/>
          <w:bCs/>
          <w:i/>
        </w:rPr>
        <w:t>Rezultatul probei practice se obţine ca medie a punctajelor acordate de fiecare profesor examinator.</w:t>
      </w:r>
    </w:p>
    <w:p w14:paraId="725DCA0A" w14:textId="77777777" w:rsidR="00834537" w:rsidRPr="005E2EFD" w:rsidRDefault="00834537" w:rsidP="005E2EFD">
      <w:pPr>
        <w:spacing w:after="0" w:line="240" w:lineRule="auto"/>
        <w:ind w:firstLine="567"/>
        <w:jc w:val="both"/>
        <w:rPr>
          <w:rFonts w:ascii="Times New Roman" w:hAnsi="Times New Roman"/>
          <w:i/>
        </w:rPr>
      </w:pPr>
    </w:p>
    <w:p w14:paraId="131CE06A" w14:textId="77777777" w:rsidR="00834537" w:rsidRPr="005E2EFD" w:rsidRDefault="00834537" w:rsidP="005E2EFD">
      <w:pPr>
        <w:spacing w:after="0" w:line="240" w:lineRule="auto"/>
        <w:rPr>
          <w:rFonts w:ascii="Times New Roman" w:hAnsi="Times New Roman"/>
        </w:rPr>
      </w:pPr>
    </w:p>
    <w:p w14:paraId="55DA02DF" w14:textId="77777777" w:rsidR="00834537" w:rsidRPr="005E2EFD" w:rsidRDefault="00834537" w:rsidP="005E2EF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7ACFFFA" w14:textId="77777777" w:rsidR="00834537" w:rsidRPr="005E2EFD" w:rsidRDefault="00834537" w:rsidP="005E2EF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2E4E0EE" w14:textId="77777777" w:rsidR="00834537" w:rsidRPr="005E2EFD" w:rsidRDefault="00834537" w:rsidP="005E2EF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195CC67" w14:textId="77777777" w:rsidR="00834537" w:rsidRPr="005E2EFD" w:rsidRDefault="00834537" w:rsidP="005E2EF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ACF38E6" w14:textId="77777777" w:rsidR="00834537" w:rsidRPr="005E2EFD" w:rsidRDefault="00834537" w:rsidP="005E2EF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AC6B336" w14:textId="77777777" w:rsidR="00834537" w:rsidRPr="005E2EFD" w:rsidRDefault="00834537" w:rsidP="005E2EF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3D5E86B" w14:textId="77777777" w:rsidR="00834537" w:rsidRPr="005E2EFD" w:rsidRDefault="00834537" w:rsidP="005E2EF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0424DD9" w14:textId="77777777" w:rsidR="00834537" w:rsidRPr="005E2EFD" w:rsidRDefault="00834537" w:rsidP="005E2EF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AB17D23" w14:textId="77777777" w:rsidR="00834537" w:rsidRPr="005E2EFD" w:rsidRDefault="00834537" w:rsidP="005E2EF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61A7291" w14:textId="77777777" w:rsidR="00834537" w:rsidRPr="005E2EFD" w:rsidRDefault="00834537" w:rsidP="005E2EF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FAA101F" w14:textId="77777777" w:rsidR="00834537" w:rsidRPr="005E2EFD" w:rsidRDefault="00834537" w:rsidP="005E2EF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A39613C" w14:textId="77777777" w:rsidR="00834537" w:rsidRPr="005E2EFD" w:rsidRDefault="00834537" w:rsidP="005E2EF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6540AE5" w14:textId="77777777" w:rsidR="00834537" w:rsidRPr="005E2EFD" w:rsidRDefault="00834537" w:rsidP="005E2EF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132D3B4" w14:textId="77777777" w:rsidR="00834537" w:rsidRPr="005E2EFD" w:rsidRDefault="00834537" w:rsidP="005E2EF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5F05212" w14:textId="77777777" w:rsidR="00834537" w:rsidRPr="005E2EFD" w:rsidRDefault="00834537" w:rsidP="005E2EF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F89406C" w14:textId="77777777" w:rsidR="00834537" w:rsidRPr="005E2EFD" w:rsidRDefault="00834537" w:rsidP="005E2EFD">
      <w:pPr>
        <w:pStyle w:val="Heading1"/>
        <w:spacing w:before="0" w:beforeAutospacing="0" w:after="0" w:afterAutospacing="0"/>
        <w:rPr>
          <w:b w:val="0"/>
          <w:bCs w:val="0"/>
          <w:sz w:val="10"/>
          <w:szCs w:val="10"/>
        </w:rPr>
      </w:pPr>
    </w:p>
    <w:p w14:paraId="2F795ECE" w14:textId="77777777" w:rsidR="00834537" w:rsidRPr="005E2EFD" w:rsidRDefault="00834537" w:rsidP="005E2EFD">
      <w:pPr>
        <w:pStyle w:val="Heading1"/>
        <w:spacing w:before="0" w:beforeAutospacing="0" w:after="0" w:afterAutospacing="0"/>
        <w:rPr>
          <w:b w:val="0"/>
          <w:bCs w:val="0"/>
          <w:sz w:val="10"/>
          <w:szCs w:val="10"/>
        </w:rPr>
      </w:pPr>
    </w:p>
    <w:p w14:paraId="5E36CA11" w14:textId="77777777" w:rsidR="00834537" w:rsidRPr="005E2EFD" w:rsidRDefault="00834537" w:rsidP="005E2EFD">
      <w:pPr>
        <w:pStyle w:val="Heading1"/>
        <w:spacing w:before="0" w:beforeAutospacing="0" w:after="0" w:afterAutospacing="0"/>
        <w:rPr>
          <w:b w:val="0"/>
          <w:bCs w:val="0"/>
          <w:sz w:val="10"/>
          <w:szCs w:val="10"/>
        </w:rPr>
      </w:pPr>
    </w:p>
    <w:p w14:paraId="76F2E815" w14:textId="77777777" w:rsidR="00834537" w:rsidRPr="005E2EFD" w:rsidRDefault="00834537" w:rsidP="005E2EFD">
      <w:pPr>
        <w:pStyle w:val="Heading1"/>
        <w:spacing w:before="0" w:beforeAutospacing="0" w:after="0" w:afterAutospacing="0"/>
        <w:rPr>
          <w:b w:val="0"/>
          <w:bCs w:val="0"/>
          <w:sz w:val="10"/>
          <w:szCs w:val="10"/>
        </w:rPr>
      </w:pPr>
    </w:p>
    <w:p w14:paraId="5FBE5BC6" w14:textId="77777777" w:rsidR="00834537" w:rsidRPr="005E2EFD" w:rsidRDefault="00834537" w:rsidP="005E2EFD">
      <w:pPr>
        <w:pStyle w:val="Heading1"/>
        <w:spacing w:before="0" w:beforeAutospacing="0" w:after="0" w:afterAutospacing="0"/>
        <w:rPr>
          <w:b w:val="0"/>
          <w:bCs w:val="0"/>
          <w:sz w:val="10"/>
          <w:szCs w:val="10"/>
        </w:rPr>
      </w:pPr>
    </w:p>
    <w:p w14:paraId="24D3955F" w14:textId="77777777" w:rsidR="00834537" w:rsidRPr="005E2EFD" w:rsidRDefault="00834537" w:rsidP="005E2EFD">
      <w:pPr>
        <w:pStyle w:val="Heading1"/>
        <w:spacing w:before="0" w:beforeAutospacing="0" w:after="0" w:afterAutospacing="0"/>
        <w:rPr>
          <w:b w:val="0"/>
          <w:bCs w:val="0"/>
          <w:sz w:val="10"/>
          <w:szCs w:val="10"/>
        </w:rPr>
      </w:pPr>
    </w:p>
    <w:p w14:paraId="64161A34" w14:textId="77777777" w:rsidR="00834537" w:rsidRPr="005E2EFD" w:rsidRDefault="00834537" w:rsidP="005E2EFD">
      <w:pPr>
        <w:pStyle w:val="Heading1"/>
        <w:spacing w:before="0" w:beforeAutospacing="0" w:after="0" w:afterAutospacing="0"/>
        <w:rPr>
          <w:b w:val="0"/>
          <w:bCs w:val="0"/>
          <w:sz w:val="10"/>
          <w:szCs w:val="10"/>
        </w:rPr>
      </w:pPr>
    </w:p>
    <w:p w14:paraId="3EF81BAD" w14:textId="77777777" w:rsidR="00834537" w:rsidRPr="005E2EFD" w:rsidRDefault="00834537" w:rsidP="005E2EFD">
      <w:pPr>
        <w:pStyle w:val="Heading1"/>
        <w:spacing w:before="0" w:beforeAutospacing="0" w:after="0" w:afterAutospacing="0"/>
        <w:rPr>
          <w:b w:val="0"/>
          <w:bCs w:val="0"/>
          <w:sz w:val="10"/>
          <w:szCs w:val="10"/>
        </w:rPr>
      </w:pPr>
    </w:p>
    <w:p w14:paraId="4F4A8D12" w14:textId="77777777" w:rsidR="00834537" w:rsidRPr="005E2EFD" w:rsidRDefault="00834537" w:rsidP="005E2EFD">
      <w:pPr>
        <w:pStyle w:val="Heading1"/>
        <w:spacing w:before="0" w:beforeAutospacing="0" w:after="0" w:afterAutospacing="0"/>
        <w:rPr>
          <w:b w:val="0"/>
          <w:bCs w:val="0"/>
          <w:sz w:val="10"/>
          <w:szCs w:val="10"/>
        </w:rPr>
      </w:pPr>
    </w:p>
    <w:p w14:paraId="7A12C17B" w14:textId="77777777" w:rsidR="00834537" w:rsidRPr="005E2EFD" w:rsidRDefault="00834537" w:rsidP="005E2EFD">
      <w:pPr>
        <w:pStyle w:val="Heading1"/>
        <w:spacing w:before="0" w:beforeAutospacing="0" w:after="0" w:afterAutospacing="0"/>
        <w:rPr>
          <w:b w:val="0"/>
          <w:bCs w:val="0"/>
          <w:sz w:val="10"/>
          <w:szCs w:val="10"/>
        </w:rPr>
      </w:pPr>
    </w:p>
    <w:p w14:paraId="3C9572A3" w14:textId="77777777" w:rsidR="00834537" w:rsidRPr="005E2EFD" w:rsidRDefault="00834537" w:rsidP="005E2EFD">
      <w:pPr>
        <w:pStyle w:val="Heading1"/>
        <w:spacing w:before="0" w:beforeAutospacing="0" w:after="0" w:afterAutospacing="0"/>
        <w:rPr>
          <w:b w:val="0"/>
          <w:bCs w:val="0"/>
          <w:sz w:val="10"/>
          <w:szCs w:val="10"/>
        </w:rPr>
      </w:pPr>
    </w:p>
    <w:p w14:paraId="4C5BA0DE" w14:textId="77777777" w:rsidR="00834537" w:rsidRPr="005E2EFD" w:rsidRDefault="00834537" w:rsidP="005E2EFD">
      <w:pPr>
        <w:pStyle w:val="Heading1"/>
        <w:spacing w:before="0" w:beforeAutospacing="0" w:after="0" w:afterAutospacing="0"/>
        <w:rPr>
          <w:b w:val="0"/>
          <w:bCs w:val="0"/>
          <w:sz w:val="10"/>
          <w:szCs w:val="10"/>
        </w:rPr>
      </w:pPr>
    </w:p>
    <w:p w14:paraId="723753B0" w14:textId="77777777" w:rsidR="00834537" w:rsidRPr="005E2EFD" w:rsidRDefault="00834537" w:rsidP="005E2EFD">
      <w:pPr>
        <w:pStyle w:val="Heading1"/>
        <w:spacing w:before="0" w:beforeAutospacing="0" w:after="0" w:afterAutospacing="0"/>
        <w:rPr>
          <w:b w:val="0"/>
          <w:bCs w:val="0"/>
          <w:sz w:val="10"/>
          <w:szCs w:val="10"/>
        </w:rPr>
      </w:pPr>
    </w:p>
    <w:p w14:paraId="4F928E7B" w14:textId="77777777" w:rsidR="00834537" w:rsidRPr="005E2EFD" w:rsidRDefault="00834537" w:rsidP="005E2EFD">
      <w:pPr>
        <w:pStyle w:val="Heading1"/>
        <w:spacing w:before="0" w:beforeAutospacing="0" w:after="0" w:afterAutospacing="0"/>
        <w:rPr>
          <w:b w:val="0"/>
          <w:bCs w:val="0"/>
          <w:sz w:val="10"/>
          <w:szCs w:val="10"/>
        </w:rPr>
      </w:pPr>
    </w:p>
    <w:p w14:paraId="4470F527" w14:textId="77777777" w:rsidR="00834537" w:rsidRPr="005E2EFD" w:rsidRDefault="00834537" w:rsidP="005E2EFD">
      <w:pPr>
        <w:pStyle w:val="Heading1"/>
        <w:spacing w:before="0" w:beforeAutospacing="0" w:after="0" w:afterAutospacing="0"/>
        <w:rPr>
          <w:b w:val="0"/>
          <w:bCs w:val="0"/>
          <w:sz w:val="10"/>
          <w:szCs w:val="10"/>
        </w:rPr>
      </w:pPr>
    </w:p>
    <w:p w14:paraId="3C79A54C" w14:textId="77777777" w:rsidR="00834537" w:rsidRPr="005E2EFD" w:rsidRDefault="00834537" w:rsidP="005E2EFD">
      <w:pPr>
        <w:pStyle w:val="Heading1"/>
        <w:spacing w:before="0" w:beforeAutospacing="0" w:after="0" w:afterAutospacing="0"/>
        <w:rPr>
          <w:b w:val="0"/>
          <w:bCs w:val="0"/>
          <w:sz w:val="10"/>
          <w:szCs w:val="10"/>
        </w:rPr>
      </w:pPr>
    </w:p>
    <w:p w14:paraId="21C71D11" w14:textId="77777777" w:rsidR="00834537" w:rsidRPr="005E2EFD" w:rsidRDefault="00834537" w:rsidP="005E2EFD">
      <w:pPr>
        <w:pStyle w:val="Heading1"/>
        <w:spacing w:before="0" w:beforeAutospacing="0" w:after="0" w:afterAutospacing="0"/>
        <w:rPr>
          <w:b w:val="0"/>
          <w:bCs w:val="0"/>
          <w:sz w:val="10"/>
          <w:szCs w:val="10"/>
        </w:rPr>
      </w:pPr>
    </w:p>
    <w:p w14:paraId="6EB2E173" w14:textId="77777777" w:rsidR="00834537" w:rsidRPr="005E2EFD" w:rsidRDefault="00834537" w:rsidP="005E2EFD">
      <w:pPr>
        <w:pStyle w:val="Heading1"/>
        <w:spacing w:before="0" w:beforeAutospacing="0" w:after="0" w:afterAutospacing="0"/>
        <w:rPr>
          <w:b w:val="0"/>
          <w:bCs w:val="0"/>
          <w:sz w:val="10"/>
          <w:szCs w:val="10"/>
        </w:rPr>
      </w:pPr>
    </w:p>
    <w:p w14:paraId="5F7FF588" w14:textId="77777777" w:rsidR="00834537" w:rsidRPr="005E2EFD" w:rsidRDefault="00834537" w:rsidP="005E2EFD">
      <w:pPr>
        <w:pStyle w:val="Heading1"/>
        <w:spacing w:before="0" w:beforeAutospacing="0" w:after="0" w:afterAutospacing="0"/>
        <w:rPr>
          <w:b w:val="0"/>
          <w:bCs w:val="0"/>
          <w:sz w:val="10"/>
          <w:szCs w:val="10"/>
        </w:rPr>
      </w:pPr>
    </w:p>
    <w:p w14:paraId="4AFB4CE1" w14:textId="77777777" w:rsidR="00834537" w:rsidRPr="005E2EFD" w:rsidRDefault="00834537" w:rsidP="005E2EFD">
      <w:pPr>
        <w:pStyle w:val="Heading1"/>
        <w:spacing w:before="0" w:beforeAutospacing="0" w:after="0" w:afterAutospacing="0"/>
        <w:rPr>
          <w:b w:val="0"/>
          <w:bCs w:val="0"/>
          <w:sz w:val="10"/>
          <w:szCs w:val="10"/>
        </w:rPr>
      </w:pPr>
    </w:p>
    <w:p w14:paraId="25C131DA" w14:textId="77777777" w:rsidR="00834537" w:rsidRPr="005E2EFD" w:rsidRDefault="00834537" w:rsidP="005E2EFD">
      <w:pPr>
        <w:pStyle w:val="Heading1"/>
        <w:spacing w:before="0" w:beforeAutospacing="0" w:after="0" w:afterAutospacing="0"/>
        <w:rPr>
          <w:b w:val="0"/>
          <w:bCs w:val="0"/>
          <w:sz w:val="10"/>
          <w:szCs w:val="10"/>
        </w:rPr>
      </w:pPr>
    </w:p>
    <w:p w14:paraId="7FA23110" w14:textId="77777777" w:rsidR="00834537" w:rsidRPr="005E2EFD" w:rsidRDefault="00834537" w:rsidP="005E2EFD">
      <w:pPr>
        <w:pStyle w:val="Heading1"/>
        <w:spacing w:before="0" w:beforeAutospacing="0" w:after="0" w:afterAutospacing="0"/>
        <w:rPr>
          <w:b w:val="0"/>
          <w:bCs w:val="0"/>
          <w:sz w:val="10"/>
          <w:szCs w:val="10"/>
        </w:rPr>
      </w:pPr>
    </w:p>
    <w:p w14:paraId="0C412DD9" w14:textId="77777777" w:rsidR="00834537" w:rsidRPr="005E2EFD" w:rsidRDefault="00834537" w:rsidP="005E2EFD">
      <w:pPr>
        <w:pStyle w:val="Heading1"/>
        <w:spacing w:before="0" w:beforeAutospacing="0" w:after="0" w:afterAutospacing="0"/>
        <w:rPr>
          <w:b w:val="0"/>
          <w:bCs w:val="0"/>
          <w:sz w:val="10"/>
          <w:szCs w:val="10"/>
        </w:rPr>
      </w:pPr>
    </w:p>
    <w:p w14:paraId="3B889B33" w14:textId="77777777" w:rsidR="00834537" w:rsidRPr="005E2EFD" w:rsidRDefault="00834537" w:rsidP="005E2EFD">
      <w:pPr>
        <w:pStyle w:val="Heading1"/>
        <w:spacing w:before="0" w:beforeAutospacing="0" w:after="0" w:afterAutospacing="0"/>
        <w:rPr>
          <w:b w:val="0"/>
          <w:bCs w:val="0"/>
          <w:sz w:val="10"/>
          <w:szCs w:val="10"/>
        </w:rPr>
      </w:pPr>
    </w:p>
    <w:p w14:paraId="02B6C44E" w14:textId="77777777" w:rsidR="00834537" w:rsidRPr="005E2EFD" w:rsidRDefault="00834537" w:rsidP="005E2EFD">
      <w:pPr>
        <w:pStyle w:val="Heading1"/>
        <w:spacing w:before="0" w:beforeAutospacing="0" w:after="0" w:afterAutospacing="0"/>
        <w:rPr>
          <w:b w:val="0"/>
          <w:bCs w:val="0"/>
          <w:sz w:val="10"/>
          <w:szCs w:val="10"/>
        </w:rPr>
      </w:pPr>
    </w:p>
    <w:bookmarkEnd w:id="0"/>
    <w:bookmarkEnd w:id="1"/>
    <w:p w14:paraId="38959078" w14:textId="77777777" w:rsidR="00834537" w:rsidRPr="005E2EFD" w:rsidRDefault="00834537" w:rsidP="005E2EFD">
      <w:pPr>
        <w:rPr>
          <w:rFonts w:ascii="Times New Roman" w:hAnsi="Times New Roman"/>
          <w:lang w:eastAsia="ro-RO"/>
        </w:rPr>
      </w:pPr>
    </w:p>
    <w:sectPr w:rsidR="00834537" w:rsidRPr="005E2EFD" w:rsidSect="00B27300">
      <w:footerReference w:type="default" r:id="rId7"/>
      <w:pgSz w:w="11906" w:h="16838" w:code="9"/>
      <w:pgMar w:top="562" w:right="562" w:bottom="562" w:left="850" w:header="0" w:footer="5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DE4238" w14:textId="77777777" w:rsidR="0023760A" w:rsidRDefault="0023760A" w:rsidP="008C385F">
      <w:pPr>
        <w:spacing w:after="0" w:line="240" w:lineRule="auto"/>
      </w:pPr>
      <w:r>
        <w:separator/>
      </w:r>
    </w:p>
  </w:endnote>
  <w:endnote w:type="continuationSeparator" w:id="0">
    <w:p w14:paraId="4A2D57EC" w14:textId="77777777" w:rsidR="0023760A" w:rsidRDefault="0023760A" w:rsidP="008C38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Segoe Print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0"/>
    <w:family w:val="auto"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NewRomanPSMT">
    <w:altName w:val="Times New Roman"/>
    <w:charset w:val="00"/>
    <w:family w:val="roman"/>
    <w:pitch w:val="default"/>
  </w:font>
  <w:font w:name="TimesNewRomanPS-BoldMT">
    <w:altName w:val="Segoe Print"/>
    <w:charset w:val="00"/>
    <w:family w:val="auto"/>
    <w:pitch w:val="default"/>
  </w:font>
  <w:font w:name="Bookman-DemiItalic">
    <w:altName w:val="Segoe Print"/>
    <w:charset w:val="00"/>
    <w:family w:val="auto"/>
    <w:pitch w:val="default"/>
  </w:font>
  <w:font w:name="BoldItalic">
    <w:altName w:val="Segoe Print"/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835C6" w14:textId="77777777" w:rsidR="00CA03A0" w:rsidRPr="00E0589B" w:rsidRDefault="00CA03A0">
    <w:pPr>
      <w:pStyle w:val="Footer"/>
      <w:spacing w:after="0" w:line="240" w:lineRule="auto"/>
      <w:jc w:val="center"/>
      <w:rPr>
        <w:rFonts w:ascii="Times New Roman" w:hAnsi="Times New Roman"/>
      </w:rPr>
    </w:pPr>
    <w:r w:rsidRPr="00E0589B">
      <w:rPr>
        <w:rFonts w:ascii="Times New Roman" w:hAnsi="Times New Roman"/>
      </w:rPr>
      <w:fldChar w:fldCharType="begin"/>
    </w:r>
    <w:r w:rsidRPr="00E0589B">
      <w:rPr>
        <w:rFonts w:ascii="Times New Roman" w:hAnsi="Times New Roman"/>
      </w:rPr>
      <w:instrText xml:space="preserve"> PAGE   \* MERGEFORMAT </w:instrText>
    </w:r>
    <w:r w:rsidRPr="00E0589B">
      <w:rPr>
        <w:rFonts w:ascii="Times New Roman" w:hAnsi="Times New Roman"/>
      </w:rPr>
      <w:fldChar w:fldCharType="separate"/>
    </w:r>
    <w:r w:rsidR="00161D6A">
      <w:rPr>
        <w:rFonts w:ascii="Times New Roman" w:hAnsi="Times New Roman"/>
        <w:noProof/>
      </w:rPr>
      <w:t>111</w:t>
    </w:r>
    <w:r w:rsidRPr="00E0589B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569DD8" w14:textId="77777777" w:rsidR="0023760A" w:rsidRDefault="0023760A" w:rsidP="008C385F">
      <w:pPr>
        <w:spacing w:after="0" w:line="240" w:lineRule="auto"/>
      </w:pPr>
      <w:r>
        <w:separator/>
      </w:r>
    </w:p>
  </w:footnote>
  <w:footnote w:type="continuationSeparator" w:id="0">
    <w:p w14:paraId="286D14A2" w14:textId="77777777" w:rsidR="0023760A" w:rsidRDefault="0023760A" w:rsidP="008C38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ListNumber5"/>
      <w:lvlText w:val="%1."/>
      <w:lvlJc w:val="left"/>
      <w:pPr>
        <w:tabs>
          <w:tab w:val="left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FFFFF7D"/>
    <w:lvl w:ilvl="0">
      <w:start w:val="1"/>
      <w:numFmt w:val="decimal"/>
      <w:pStyle w:val="MacroText"/>
      <w:lvlText w:val="%1."/>
      <w:lvlJc w:val="left"/>
      <w:pPr>
        <w:tabs>
          <w:tab w:val="left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FFFFF7E"/>
    <w:lvl w:ilvl="0">
      <w:start w:val="1"/>
      <w:numFmt w:val="decimal"/>
      <w:pStyle w:val="ListNumber3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FFFFF7F"/>
    <w:lvl w:ilvl="0">
      <w:start w:val="1"/>
      <w:numFmt w:val="decimal"/>
      <w:pStyle w:val="BlockText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FFFFF80"/>
    <w:lvl w:ilvl="0">
      <w:start w:val="1"/>
      <w:numFmt w:val="bullet"/>
      <w:pStyle w:val="Subtitle"/>
      <w:lvlText w:val=""/>
      <w:lvlJc w:val="left"/>
      <w:pPr>
        <w:tabs>
          <w:tab w:val="left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FFFFF81"/>
    <w:lvl w:ilvl="0">
      <w:start w:val="1"/>
      <w:numFmt w:val="bullet"/>
      <w:pStyle w:val="ListBullet4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FFFF82"/>
    <w:lvl w:ilvl="0">
      <w:start w:val="1"/>
      <w:numFmt w:val="bullet"/>
      <w:pStyle w:val="E-mailSignature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FFFFF83"/>
    <w:lvl w:ilvl="0">
      <w:start w:val="1"/>
      <w:numFmt w:val="bullet"/>
      <w:pStyle w:val="ListBullet2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FFFFF88"/>
    <w:lvl w:ilvl="0">
      <w:start w:val="1"/>
      <w:numFmt w:val="decimal"/>
      <w:pStyle w:val="ListNumber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FFFFF89"/>
    <w:lvl w:ilvl="0">
      <w:start w:val="1"/>
      <w:numFmt w:val="bullet"/>
      <w:pStyle w:val="Signature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BD11D5"/>
    <w:multiLevelType w:val="hybridMultilevel"/>
    <w:tmpl w:val="0C00DB26"/>
    <w:lvl w:ilvl="0" w:tplc="32FC6CC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00D2241F"/>
    <w:multiLevelType w:val="multilevel"/>
    <w:tmpl w:val="C218ABB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1844763"/>
    <w:multiLevelType w:val="multilevel"/>
    <w:tmpl w:val="0184476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342278B"/>
    <w:multiLevelType w:val="multilevel"/>
    <w:tmpl w:val="785D5416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056929D8"/>
    <w:multiLevelType w:val="multilevel"/>
    <w:tmpl w:val="056929D8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060813BE"/>
    <w:multiLevelType w:val="hybridMultilevel"/>
    <w:tmpl w:val="41665C2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68E23F7"/>
    <w:multiLevelType w:val="hybridMultilevel"/>
    <w:tmpl w:val="70222670"/>
    <w:lvl w:ilvl="0" w:tplc="04090011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074A4559"/>
    <w:multiLevelType w:val="multilevel"/>
    <w:tmpl w:val="074A4559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09CE5111"/>
    <w:multiLevelType w:val="multilevel"/>
    <w:tmpl w:val="09CE5111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C73468"/>
    <w:multiLevelType w:val="multilevel"/>
    <w:tmpl w:val="0AC73468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BDF1D41"/>
    <w:multiLevelType w:val="multilevel"/>
    <w:tmpl w:val="0BDF1D41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0C263AC1"/>
    <w:multiLevelType w:val="multilevel"/>
    <w:tmpl w:val="0C263AC1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0C803FB0"/>
    <w:multiLevelType w:val="multilevel"/>
    <w:tmpl w:val="5D16B252"/>
    <w:lvl w:ilvl="0">
      <w:start w:val="1"/>
      <w:numFmt w:val="lowerLetter"/>
      <w:lvlText w:val="%1)"/>
      <w:lvlJc w:val="left"/>
      <w:pPr>
        <w:ind w:left="1287" w:hanging="360"/>
      </w:pPr>
      <w:rPr>
        <w:rFonts w:hint="default"/>
        <w:color w:val="00B0F0"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0CC50595"/>
    <w:multiLevelType w:val="multilevel"/>
    <w:tmpl w:val="0CC50595"/>
    <w:lvl w:ilvl="0">
      <w:start w:val="1"/>
      <w:numFmt w:val="bullet"/>
      <w:lvlText w:val=""/>
      <w:lvlJc w:val="left"/>
      <w:pPr>
        <w:tabs>
          <w:tab w:val="left" w:pos="1800"/>
        </w:tabs>
        <w:ind w:left="180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7560"/>
        </w:tabs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0D5934F0"/>
    <w:multiLevelType w:val="multilevel"/>
    <w:tmpl w:val="0D5934F0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0D900E5E"/>
    <w:multiLevelType w:val="multilevel"/>
    <w:tmpl w:val="CD4A1B7E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ahoma" w:hAnsi="Tahoma" w:cs="Tahom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0EA21282"/>
    <w:multiLevelType w:val="hybridMultilevel"/>
    <w:tmpl w:val="690EA9B4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ED3703D"/>
    <w:multiLevelType w:val="multilevel"/>
    <w:tmpl w:val="0ED3703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F7A7F3F"/>
    <w:multiLevelType w:val="multilevel"/>
    <w:tmpl w:val="0F7A7F3F"/>
    <w:lvl w:ilvl="0">
      <w:start w:val="1"/>
      <w:numFmt w:val="bullet"/>
      <w:lvlText w:val=""/>
      <w:lvlJc w:val="left"/>
      <w:pPr>
        <w:tabs>
          <w:tab w:val="left" w:pos="1571"/>
        </w:tabs>
        <w:ind w:left="1571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left" w:pos="2291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3011"/>
        </w:tabs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731"/>
        </w:tabs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5171"/>
        </w:tabs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891"/>
        </w:tabs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7331"/>
        </w:tabs>
        <w:ind w:left="7331" w:hanging="360"/>
      </w:pPr>
      <w:rPr>
        <w:rFonts w:ascii="Wingdings" w:hAnsi="Wingdings" w:hint="default"/>
      </w:rPr>
    </w:lvl>
  </w:abstractNum>
  <w:abstractNum w:abstractNumId="29" w15:restartNumberingAfterBreak="0">
    <w:nsid w:val="12586A96"/>
    <w:multiLevelType w:val="multilevel"/>
    <w:tmpl w:val="12586A96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13FB468E"/>
    <w:multiLevelType w:val="hybridMultilevel"/>
    <w:tmpl w:val="F88A8E7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4663761"/>
    <w:multiLevelType w:val="hybridMultilevel"/>
    <w:tmpl w:val="9490F1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46768FD"/>
    <w:multiLevelType w:val="multilevel"/>
    <w:tmpl w:val="146768FD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147625C6"/>
    <w:multiLevelType w:val="multilevel"/>
    <w:tmpl w:val="147625C6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15952B1C"/>
    <w:multiLevelType w:val="multilevel"/>
    <w:tmpl w:val="15952B1C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16AE487D"/>
    <w:multiLevelType w:val="hybridMultilevel"/>
    <w:tmpl w:val="40F4269A"/>
    <w:lvl w:ilvl="0" w:tplc="1806583F">
      <w:start w:val="5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6F274F7"/>
    <w:multiLevelType w:val="hybridMultilevel"/>
    <w:tmpl w:val="25EAC3C8"/>
    <w:lvl w:ilvl="0" w:tplc="1806583F">
      <w:start w:val="5"/>
      <w:numFmt w:val="bullet"/>
      <w:lvlText w:val="-"/>
      <w:lvlJc w:val="left"/>
      <w:pPr>
        <w:ind w:left="108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1806583F"/>
    <w:multiLevelType w:val="singleLevel"/>
    <w:tmpl w:val="1806583F"/>
    <w:lvl w:ilvl="0">
      <w:start w:val="5"/>
      <w:numFmt w:val="bullet"/>
      <w:lvlText w:val="-"/>
      <w:lvlJc w:val="left"/>
      <w:pPr>
        <w:tabs>
          <w:tab w:val="left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38" w15:restartNumberingAfterBreak="0">
    <w:nsid w:val="18D42242"/>
    <w:multiLevelType w:val="multilevel"/>
    <w:tmpl w:val="18D42242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1916237A"/>
    <w:multiLevelType w:val="multilevel"/>
    <w:tmpl w:val="1916237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upperLetter"/>
      <w:pStyle w:val="Heading7"/>
      <w:lvlText w:val="%2."/>
      <w:lvlJc w:val="left"/>
      <w:pPr>
        <w:tabs>
          <w:tab w:val="left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left" w:pos="2610"/>
        </w:tabs>
        <w:ind w:left="2610" w:hanging="63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40" w15:restartNumberingAfterBreak="0">
    <w:nsid w:val="19190D55"/>
    <w:multiLevelType w:val="multilevel"/>
    <w:tmpl w:val="19190D55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93B0F26"/>
    <w:multiLevelType w:val="multilevel"/>
    <w:tmpl w:val="193B0F26"/>
    <w:lvl w:ilvl="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A097825"/>
    <w:multiLevelType w:val="multilevel"/>
    <w:tmpl w:val="1A097825"/>
    <w:lvl w:ilvl="0">
      <w:start w:val="1"/>
      <w:numFmt w:val="lowerLetter"/>
      <w:lvlText w:val="%1)"/>
      <w:lvlJc w:val="left"/>
      <w:pPr>
        <w:ind w:left="3479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1A1C5D05"/>
    <w:multiLevelType w:val="hybridMultilevel"/>
    <w:tmpl w:val="9D16020A"/>
    <w:lvl w:ilvl="0" w:tplc="1806583F">
      <w:start w:val="5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1A1D0398"/>
    <w:multiLevelType w:val="multilevel"/>
    <w:tmpl w:val="1A1D039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A1D0F63"/>
    <w:multiLevelType w:val="multilevel"/>
    <w:tmpl w:val="1A1D0F63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1A9B67DD"/>
    <w:multiLevelType w:val="multilevel"/>
    <w:tmpl w:val="1A9B67DD"/>
    <w:lvl w:ilvl="0">
      <w:start w:val="1"/>
      <w:numFmt w:val="lowerLetter"/>
      <w:lvlText w:val="%1)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B8151AE"/>
    <w:multiLevelType w:val="multilevel"/>
    <w:tmpl w:val="1B8151AE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1C687401"/>
    <w:multiLevelType w:val="multilevel"/>
    <w:tmpl w:val="1C687401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49" w15:restartNumberingAfterBreak="0">
    <w:nsid w:val="1C9E7D72"/>
    <w:multiLevelType w:val="multilevel"/>
    <w:tmpl w:val="C28E6436"/>
    <w:lvl w:ilvl="0">
      <w:start w:val="4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CDB3E19"/>
    <w:multiLevelType w:val="multilevel"/>
    <w:tmpl w:val="1CDB3E19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51" w15:restartNumberingAfterBreak="0">
    <w:nsid w:val="1CFB1311"/>
    <w:multiLevelType w:val="multilevel"/>
    <w:tmpl w:val="1CFB1311"/>
    <w:lvl w:ilvl="0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52" w15:restartNumberingAfterBreak="0">
    <w:nsid w:val="1D3E7DB5"/>
    <w:multiLevelType w:val="hybridMultilevel"/>
    <w:tmpl w:val="C8F88A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D864920"/>
    <w:multiLevelType w:val="hybridMultilevel"/>
    <w:tmpl w:val="20ACACC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EB52EC3"/>
    <w:multiLevelType w:val="multilevel"/>
    <w:tmpl w:val="1EB52EC3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</w:rPr>
    </w:lvl>
    <w:lvl w:ilvl="2">
      <w:numFmt w:val="bullet"/>
      <w:lvlText w:val="-"/>
      <w:lvlJc w:val="left"/>
      <w:pPr>
        <w:tabs>
          <w:tab w:val="left" w:pos="2340"/>
        </w:tabs>
        <w:ind w:left="2340" w:hanging="360"/>
      </w:pPr>
      <w:rPr>
        <w:rFonts w:ascii="Tahoma" w:eastAsia="Times New Roman" w:hAnsi="Tahoma" w:cs="Tahoma" w:hint="default"/>
      </w:rPr>
    </w:lvl>
    <w:lvl w:ilvl="3">
      <w:start w:val="1"/>
      <w:numFmt w:val="lowerRoman"/>
      <w:lvlText w:val="(%4)"/>
      <w:lvlJc w:val="left"/>
      <w:pPr>
        <w:ind w:left="324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55" w15:restartNumberingAfterBreak="0">
    <w:nsid w:val="20731F5B"/>
    <w:multiLevelType w:val="hybridMultilevel"/>
    <w:tmpl w:val="31201A00"/>
    <w:lvl w:ilvl="0" w:tplc="1806583F">
      <w:start w:val="5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1C963B4"/>
    <w:multiLevelType w:val="multilevel"/>
    <w:tmpl w:val="21C963B4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57" w15:restartNumberingAfterBreak="0">
    <w:nsid w:val="23373E84"/>
    <w:multiLevelType w:val="multilevel"/>
    <w:tmpl w:val="23373E84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58" w15:restartNumberingAfterBreak="0">
    <w:nsid w:val="252C4E86"/>
    <w:multiLevelType w:val="multilevel"/>
    <w:tmpl w:val="252C4E8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254E592B"/>
    <w:multiLevelType w:val="multilevel"/>
    <w:tmpl w:val="254E592B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60" w15:restartNumberingAfterBreak="0">
    <w:nsid w:val="256C4D82"/>
    <w:multiLevelType w:val="hybridMultilevel"/>
    <w:tmpl w:val="1B5AC3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7260AD9"/>
    <w:multiLevelType w:val="multilevel"/>
    <w:tmpl w:val="D662ED2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7DA1C48"/>
    <w:multiLevelType w:val="multilevel"/>
    <w:tmpl w:val="27DA1C48"/>
    <w:lvl w:ilvl="0"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27E6525A"/>
    <w:multiLevelType w:val="multilevel"/>
    <w:tmpl w:val="27E6525A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64" w15:restartNumberingAfterBreak="0">
    <w:nsid w:val="27F17FC9"/>
    <w:multiLevelType w:val="multilevel"/>
    <w:tmpl w:val="27F17FC9"/>
    <w:lvl w:ilvl="0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65" w15:restartNumberingAfterBreak="0">
    <w:nsid w:val="28477631"/>
    <w:multiLevelType w:val="hybridMultilevel"/>
    <w:tmpl w:val="2340AD5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8E05F7B"/>
    <w:multiLevelType w:val="multilevel"/>
    <w:tmpl w:val="28E05F7B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67" w15:restartNumberingAfterBreak="0">
    <w:nsid w:val="2A0D6070"/>
    <w:multiLevelType w:val="hybridMultilevel"/>
    <w:tmpl w:val="44A031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2AC34459"/>
    <w:multiLevelType w:val="multilevel"/>
    <w:tmpl w:val="3C4736DA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69" w15:restartNumberingAfterBreak="0">
    <w:nsid w:val="2BAD4138"/>
    <w:multiLevelType w:val="multilevel"/>
    <w:tmpl w:val="2BAD4138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70" w15:restartNumberingAfterBreak="0">
    <w:nsid w:val="2C560E68"/>
    <w:multiLevelType w:val="multilevel"/>
    <w:tmpl w:val="2C560E68"/>
    <w:lvl w:ilvl="0">
      <w:start w:val="1"/>
      <w:numFmt w:val="lowerLetter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1" w15:restartNumberingAfterBreak="0">
    <w:nsid w:val="2C852089"/>
    <w:multiLevelType w:val="hybridMultilevel"/>
    <w:tmpl w:val="D8B4167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D136E87"/>
    <w:multiLevelType w:val="multilevel"/>
    <w:tmpl w:val="2D136E87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73" w15:restartNumberingAfterBreak="0">
    <w:nsid w:val="2D891D1A"/>
    <w:multiLevelType w:val="hybridMultilevel"/>
    <w:tmpl w:val="27449E26"/>
    <w:lvl w:ilvl="0" w:tplc="A3822AA8">
      <w:start w:val="1"/>
      <w:numFmt w:val="decimal"/>
      <w:lvlText w:val="%1."/>
      <w:lvlJc w:val="left"/>
      <w:pPr>
        <w:ind w:left="721" w:hanging="360"/>
      </w:pPr>
      <w:rPr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1" w:hanging="360"/>
      </w:pPr>
    </w:lvl>
    <w:lvl w:ilvl="2" w:tplc="0409001B" w:tentative="1">
      <w:start w:val="1"/>
      <w:numFmt w:val="lowerRoman"/>
      <w:lvlText w:val="%3."/>
      <w:lvlJc w:val="right"/>
      <w:pPr>
        <w:ind w:left="2161" w:hanging="180"/>
      </w:pPr>
    </w:lvl>
    <w:lvl w:ilvl="3" w:tplc="0409000F" w:tentative="1">
      <w:start w:val="1"/>
      <w:numFmt w:val="decimal"/>
      <w:lvlText w:val="%4."/>
      <w:lvlJc w:val="left"/>
      <w:pPr>
        <w:ind w:left="2881" w:hanging="360"/>
      </w:pPr>
    </w:lvl>
    <w:lvl w:ilvl="4" w:tplc="04090019" w:tentative="1">
      <w:start w:val="1"/>
      <w:numFmt w:val="lowerLetter"/>
      <w:lvlText w:val="%5."/>
      <w:lvlJc w:val="left"/>
      <w:pPr>
        <w:ind w:left="3601" w:hanging="360"/>
      </w:pPr>
    </w:lvl>
    <w:lvl w:ilvl="5" w:tplc="0409001B" w:tentative="1">
      <w:start w:val="1"/>
      <w:numFmt w:val="lowerRoman"/>
      <w:lvlText w:val="%6."/>
      <w:lvlJc w:val="right"/>
      <w:pPr>
        <w:ind w:left="4321" w:hanging="180"/>
      </w:pPr>
    </w:lvl>
    <w:lvl w:ilvl="6" w:tplc="0409000F" w:tentative="1">
      <w:start w:val="1"/>
      <w:numFmt w:val="decimal"/>
      <w:lvlText w:val="%7."/>
      <w:lvlJc w:val="left"/>
      <w:pPr>
        <w:ind w:left="5041" w:hanging="360"/>
      </w:pPr>
    </w:lvl>
    <w:lvl w:ilvl="7" w:tplc="04090019" w:tentative="1">
      <w:start w:val="1"/>
      <w:numFmt w:val="lowerLetter"/>
      <w:lvlText w:val="%8."/>
      <w:lvlJc w:val="left"/>
      <w:pPr>
        <w:ind w:left="5761" w:hanging="360"/>
      </w:pPr>
    </w:lvl>
    <w:lvl w:ilvl="8" w:tplc="040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74" w15:restartNumberingAfterBreak="0">
    <w:nsid w:val="2F7C6E90"/>
    <w:multiLevelType w:val="multilevel"/>
    <w:tmpl w:val="2F7C6E90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75" w15:restartNumberingAfterBreak="0">
    <w:nsid w:val="30A31F11"/>
    <w:multiLevelType w:val="multilevel"/>
    <w:tmpl w:val="30A31F11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76" w15:restartNumberingAfterBreak="0">
    <w:nsid w:val="31EB444C"/>
    <w:multiLevelType w:val="multilevel"/>
    <w:tmpl w:val="31EB444C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77" w15:restartNumberingAfterBreak="0">
    <w:nsid w:val="321C1361"/>
    <w:multiLevelType w:val="hybridMultilevel"/>
    <w:tmpl w:val="3FF87978"/>
    <w:lvl w:ilvl="0" w:tplc="04090017">
      <w:start w:val="1"/>
      <w:numFmt w:val="lowerLetter"/>
      <w:lvlText w:val="%1)"/>
      <w:lvlJc w:val="left"/>
      <w:pPr>
        <w:ind w:left="1426" w:hanging="360"/>
      </w:pPr>
    </w:lvl>
    <w:lvl w:ilvl="1" w:tplc="04090019" w:tentative="1">
      <w:start w:val="1"/>
      <w:numFmt w:val="lowerLetter"/>
      <w:lvlText w:val="%2."/>
      <w:lvlJc w:val="left"/>
      <w:pPr>
        <w:ind w:left="2146" w:hanging="360"/>
      </w:pPr>
    </w:lvl>
    <w:lvl w:ilvl="2" w:tplc="0409001B" w:tentative="1">
      <w:start w:val="1"/>
      <w:numFmt w:val="lowerRoman"/>
      <w:lvlText w:val="%3."/>
      <w:lvlJc w:val="right"/>
      <w:pPr>
        <w:ind w:left="2866" w:hanging="180"/>
      </w:pPr>
    </w:lvl>
    <w:lvl w:ilvl="3" w:tplc="0409000F" w:tentative="1">
      <w:start w:val="1"/>
      <w:numFmt w:val="decimal"/>
      <w:lvlText w:val="%4."/>
      <w:lvlJc w:val="left"/>
      <w:pPr>
        <w:ind w:left="3586" w:hanging="360"/>
      </w:pPr>
    </w:lvl>
    <w:lvl w:ilvl="4" w:tplc="04090019" w:tentative="1">
      <w:start w:val="1"/>
      <w:numFmt w:val="lowerLetter"/>
      <w:lvlText w:val="%5."/>
      <w:lvlJc w:val="left"/>
      <w:pPr>
        <w:ind w:left="4306" w:hanging="360"/>
      </w:pPr>
    </w:lvl>
    <w:lvl w:ilvl="5" w:tplc="0409001B" w:tentative="1">
      <w:start w:val="1"/>
      <w:numFmt w:val="lowerRoman"/>
      <w:lvlText w:val="%6."/>
      <w:lvlJc w:val="right"/>
      <w:pPr>
        <w:ind w:left="5026" w:hanging="180"/>
      </w:pPr>
    </w:lvl>
    <w:lvl w:ilvl="6" w:tplc="0409000F" w:tentative="1">
      <w:start w:val="1"/>
      <w:numFmt w:val="decimal"/>
      <w:lvlText w:val="%7."/>
      <w:lvlJc w:val="left"/>
      <w:pPr>
        <w:ind w:left="5746" w:hanging="360"/>
      </w:pPr>
    </w:lvl>
    <w:lvl w:ilvl="7" w:tplc="04090019" w:tentative="1">
      <w:start w:val="1"/>
      <w:numFmt w:val="lowerLetter"/>
      <w:lvlText w:val="%8."/>
      <w:lvlJc w:val="left"/>
      <w:pPr>
        <w:ind w:left="6466" w:hanging="360"/>
      </w:pPr>
    </w:lvl>
    <w:lvl w:ilvl="8" w:tplc="0409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78" w15:restartNumberingAfterBreak="0">
    <w:nsid w:val="321D36B8"/>
    <w:multiLevelType w:val="multilevel"/>
    <w:tmpl w:val="321D36B8"/>
    <w:lvl w:ilvl="0">
      <w:start w:val="5"/>
      <w:numFmt w:val="bullet"/>
      <w:lvlText w:val="-"/>
      <w:lvlJc w:val="left"/>
      <w:pPr>
        <w:tabs>
          <w:tab w:val="left" w:pos="1647"/>
        </w:tabs>
        <w:ind w:left="1647" w:hanging="36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9" w15:restartNumberingAfterBreak="0">
    <w:nsid w:val="324132AE"/>
    <w:multiLevelType w:val="multilevel"/>
    <w:tmpl w:val="324132AE"/>
    <w:lvl w:ilvl="0">
      <w:start w:val="1"/>
      <w:numFmt w:val="decimal"/>
      <w:lvlText w:val="%1.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left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left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left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left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left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left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left" w:pos="6840"/>
        </w:tabs>
        <w:ind w:left="6840" w:hanging="180"/>
      </w:pPr>
    </w:lvl>
  </w:abstractNum>
  <w:abstractNum w:abstractNumId="80" w15:restartNumberingAfterBreak="0">
    <w:nsid w:val="32872A9E"/>
    <w:multiLevelType w:val="hybridMultilevel"/>
    <w:tmpl w:val="55DE92B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2C57B39"/>
    <w:multiLevelType w:val="multilevel"/>
    <w:tmpl w:val="32C57B39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82" w15:restartNumberingAfterBreak="0">
    <w:nsid w:val="33934B48"/>
    <w:multiLevelType w:val="multilevel"/>
    <w:tmpl w:val="33934B48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83" w15:restartNumberingAfterBreak="0">
    <w:nsid w:val="33F63008"/>
    <w:multiLevelType w:val="multilevel"/>
    <w:tmpl w:val="33F63008"/>
    <w:lvl w:ilvl="0">
      <w:start w:val="1"/>
      <w:numFmt w:val="decimal"/>
      <w:lvlText w:val="%1)"/>
      <w:lvlJc w:val="left"/>
      <w:pPr>
        <w:ind w:left="540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84" w15:restartNumberingAfterBreak="0">
    <w:nsid w:val="34BF46C3"/>
    <w:multiLevelType w:val="multilevel"/>
    <w:tmpl w:val="34BF46C3"/>
    <w:lvl w:ilvl="0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35065DDD"/>
    <w:multiLevelType w:val="singleLevel"/>
    <w:tmpl w:val="35065DD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6" w15:restartNumberingAfterBreak="0">
    <w:nsid w:val="354857CB"/>
    <w:multiLevelType w:val="multilevel"/>
    <w:tmpl w:val="354857CB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54B3615"/>
    <w:multiLevelType w:val="hybridMultilevel"/>
    <w:tmpl w:val="BC1E7D18"/>
    <w:lvl w:ilvl="0" w:tplc="1806583F">
      <w:start w:val="5"/>
      <w:numFmt w:val="bullet"/>
      <w:lvlText w:val="-"/>
      <w:lvlJc w:val="left"/>
      <w:pPr>
        <w:ind w:left="284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</w:abstractNum>
  <w:abstractNum w:abstractNumId="88" w15:restartNumberingAfterBreak="0">
    <w:nsid w:val="35537190"/>
    <w:multiLevelType w:val="multilevel"/>
    <w:tmpl w:val="35537190"/>
    <w:lvl w:ilvl="0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89" w15:restartNumberingAfterBreak="0">
    <w:nsid w:val="36994722"/>
    <w:multiLevelType w:val="multilevel"/>
    <w:tmpl w:val="36994722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90" w15:restartNumberingAfterBreak="0">
    <w:nsid w:val="36A512B6"/>
    <w:multiLevelType w:val="hybridMultilevel"/>
    <w:tmpl w:val="1A7C6CE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6BC0EE3"/>
    <w:multiLevelType w:val="multilevel"/>
    <w:tmpl w:val="36BC0EE3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92" w15:restartNumberingAfterBreak="0">
    <w:nsid w:val="38402A9C"/>
    <w:multiLevelType w:val="multilevel"/>
    <w:tmpl w:val="38402A9C"/>
    <w:lvl w:ilvl="0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93" w15:restartNumberingAfterBreak="0">
    <w:nsid w:val="38554B63"/>
    <w:multiLevelType w:val="multilevel"/>
    <w:tmpl w:val="38402A9C"/>
    <w:lvl w:ilvl="0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94" w15:restartNumberingAfterBreak="0">
    <w:nsid w:val="39B64282"/>
    <w:multiLevelType w:val="multilevel"/>
    <w:tmpl w:val="39B64282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  <w:b/>
      </w:rPr>
    </w:lvl>
    <w:lvl w:ilvl="1">
      <w:numFmt w:val="bullet"/>
      <w:lvlText w:val=""/>
      <w:lvlJc w:val="left"/>
      <w:pPr>
        <w:ind w:left="1125" w:hanging="360"/>
      </w:pPr>
      <w:rPr>
        <w:rFonts w:ascii="Symbol" w:eastAsiaTheme="minorHAnsi" w:hAnsi="Symbol" w:cstheme="minorBidi" w:hint="default"/>
      </w:rPr>
    </w:lvl>
    <w:lvl w:ilvl="2">
      <w:start w:val="1"/>
      <w:numFmt w:val="lowerRoman"/>
      <w:lvlText w:val="%3."/>
      <w:lvlJc w:val="right"/>
      <w:pPr>
        <w:ind w:left="1845" w:hanging="180"/>
      </w:pPr>
    </w:lvl>
    <w:lvl w:ilvl="3">
      <w:start w:val="1"/>
      <w:numFmt w:val="decimal"/>
      <w:lvlText w:val="%4."/>
      <w:lvlJc w:val="left"/>
      <w:pPr>
        <w:ind w:left="2565" w:hanging="360"/>
      </w:pPr>
    </w:lvl>
    <w:lvl w:ilvl="4">
      <w:start w:val="1"/>
      <w:numFmt w:val="lowerLetter"/>
      <w:lvlText w:val="%5."/>
      <w:lvlJc w:val="left"/>
      <w:pPr>
        <w:ind w:left="3285" w:hanging="360"/>
      </w:pPr>
    </w:lvl>
    <w:lvl w:ilvl="5">
      <w:start w:val="1"/>
      <w:numFmt w:val="lowerRoman"/>
      <w:lvlText w:val="%6."/>
      <w:lvlJc w:val="right"/>
      <w:pPr>
        <w:ind w:left="4005" w:hanging="180"/>
      </w:pPr>
    </w:lvl>
    <w:lvl w:ilvl="6">
      <w:start w:val="1"/>
      <w:numFmt w:val="decimal"/>
      <w:lvlText w:val="%7."/>
      <w:lvlJc w:val="left"/>
      <w:pPr>
        <w:ind w:left="4725" w:hanging="360"/>
      </w:pPr>
    </w:lvl>
    <w:lvl w:ilvl="7">
      <w:start w:val="1"/>
      <w:numFmt w:val="lowerLetter"/>
      <w:lvlText w:val="%8."/>
      <w:lvlJc w:val="left"/>
      <w:pPr>
        <w:ind w:left="5445" w:hanging="360"/>
      </w:pPr>
    </w:lvl>
    <w:lvl w:ilvl="8">
      <w:start w:val="1"/>
      <w:numFmt w:val="lowerRoman"/>
      <w:lvlText w:val="%9."/>
      <w:lvlJc w:val="right"/>
      <w:pPr>
        <w:ind w:left="6165" w:hanging="180"/>
      </w:pPr>
    </w:lvl>
  </w:abstractNum>
  <w:abstractNum w:abstractNumId="95" w15:restartNumberingAfterBreak="0">
    <w:nsid w:val="39CE508D"/>
    <w:multiLevelType w:val="hybridMultilevel"/>
    <w:tmpl w:val="CCE2815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6" w15:restartNumberingAfterBreak="0">
    <w:nsid w:val="39F82390"/>
    <w:multiLevelType w:val="multilevel"/>
    <w:tmpl w:val="08D2C8D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numFmt w:val="bullet"/>
      <w:lvlText w:val="-"/>
      <w:lvlJc w:val="left"/>
      <w:pPr>
        <w:ind w:left="2340" w:hanging="360"/>
      </w:pPr>
      <w:rPr>
        <w:rFonts w:ascii="Tahoma" w:eastAsia="Tahoma" w:hAnsi="Tahoma" w:cs="Tahoma"/>
      </w:rPr>
    </w:lvl>
    <w:lvl w:ilvl="3">
      <w:start w:val="1"/>
      <w:numFmt w:val="lowerRoman"/>
      <w:lvlText w:val="(%4)"/>
      <w:lvlJc w:val="left"/>
      <w:pPr>
        <w:ind w:left="3240" w:hanging="72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B707465"/>
    <w:multiLevelType w:val="multilevel"/>
    <w:tmpl w:val="3B707465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BBF483E"/>
    <w:multiLevelType w:val="hybridMultilevel"/>
    <w:tmpl w:val="5562EB6C"/>
    <w:lvl w:ilvl="0" w:tplc="0409000F">
      <w:start w:val="1"/>
      <w:numFmt w:val="decimal"/>
      <w:lvlText w:val="%1."/>
      <w:lvlJc w:val="left"/>
      <w:pPr>
        <w:ind w:left="862" w:hanging="360"/>
      </w:p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9" w15:restartNumberingAfterBreak="0">
    <w:nsid w:val="3BE73B09"/>
    <w:multiLevelType w:val="hybridMultilevel"/>
    <w:tmpl w:val="0908B0C8"/>
    <w:lvl w:ilvl="0" w:tplc="1806583F">
      <w:start w:val="5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3C4736DA"/>
    <w:multiLevelType w:val="multilevel"/>
    <w:tmpl w:val="3C4736DA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01" w15:restartNumberingAfterBreak="0">
    <w:nsid w:val="3DFC3644"/>
    <w:multiLevelType w:val="multilevel"/>
    <w:tmpl w:val="3DFC3644"/>
    <w:lvl w:ilvl="0">
      <w:start w:val="1"/>
      <w:numFmt w:val="lowerLetter"/>
      <w:lvlText w:val="%1)"/>
      <w:lvlJc w:val="left"/>
      <w:pPr>
        <w:ind w:left="927" w:hanging="360"/>
      </w:pPr>
      <w:rPr>
        <w:rFonts w:ascii="Times New Roman" w:eastAsia="Calibri" w:hAnsi="Times New Roman" w:cs="Times New Roman"/>
        <w:color w:val="auto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02" w15:restartNumberingAfterBreak="0">
    <w:nsid w:val="3EA7605A"/>
    <w:multiLevelType w:val="multilevel"/>
    <w:tmpl w:val="21889FEE"/>
    <w:lvl w:ilvl="0">
      <w:start w:val="1"/>
      <w:numFmt w:val="decimal"/>
      <w:lvlText w:val="%1)"/>
      <w:lvlJc w:val="left"/>
      <w:pPr>
        <w:ind w:left="1070" w:hanging="360"/>
      </w:pPr>
      <w:rPr>
        <w:sz w:val="16"/>
        <w:szCs w:val="16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03" w15:restartNumberingAfterBreak="0">
    <w:nsid w:val="3FC34A76"/>
    <w:multiLevelType w:val="multilevel"/>
    <w:tmpl w:val="3FC34A76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04" w15:restartNumberingAfterBreak="0">
    <w:nsid w:val="40292A9F"/>
    <w:multiLevelType w:val="multilevel"/>
    <w:tmpl w:val="40292A9F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05" w15:restartNumberingAfterBreak="0">
    <w:nsid w:val="40524E80"/>
    <w:multiLevelType w:val="hybridMultilevel"/>
    <w:tmpl w:val="AC769AB2"/>
    <w:lvl w:ilvl="0" w:tplc="04090017">
      <w:start w:val="1"/>
      <w:numFmt w:val="lowerLetter"/>
      <w:lvlText w:val="%1)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6" w15:restartNumberingAfterBreak="0">
    <w:nsid w:val="406A5138"/>
    <w:multiLevelType w:val="multilevel"/>
    <w:tmpl w:val="406A5138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41232E00"/>
    <w:multiLevelType w:val="hybridMultilevel"/>
    <w:tmpl w:val="F0CC63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416A4119"/>
    <w:multiLevelType w:val="multilevel"/>
    <w:tmpl w:val="416A4119"/>
    <w:lvl w:ilvl="0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09" w15:restartNumberingAfterBreak="0">
    <w:nsid w:val="419F2856"/>
    <w:multiLevelType w:val="multilevel"/>
    <w:tmpl w:val="443036BE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10" w15:restartNumberingAfterBreak="0">
    <w:nsid w:val="42A32859"/>
    <w:multiLevelType w:val="hybridMultilevel"/>
    <w:tmpl w:val="1B5C05DC"/>
    <w:lvl w:ilvl="0" w:tplc="1806583F">
      <w:start w:val="5"/>
      <w:numFmt w:val="bullet"/>
      <w:lvlText w:val="-"/>
      <w:lvlJc w:val="left"/>
      <w:pPr>
        <w:ind w:left="1152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11" w15:restartNumberingAfterBreak="0">
    <w:nsid w:val="42F44AD0"/>
    <w:multiLevelType w:val="hybridMultilevel"/>
    <w:tmpl w:val="BA32927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2F85769"/>
    <w:multiLevelType w:val="hybridMultilevel"/>
    <w:tmpl w:val="F99C733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30E2C66"/>
    <w:multiLevelType w:val="multilevel"/>
    <w:tmpl w:val="430E2C66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14" w15:restartNumberingAfterBreak="0">
    <w:nsid w:val="443036BE"/>
    <w:multiLevelType w:val="multilevel"/>
    <w:tmpl w:val="443036BE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15" w15:restartNumberingAfterBreak="0">
    <w:nsid w:val="443E41F1"/>
    <w:multiLevelType w:val="multilevel"/>
    <w:tmpl w:val="443E41F1"/>
    <w:lvl w:ilvl="0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16" w15:restartNumberingAfterBreak="0">
    <w:nsid w:val="44CD39E2"/>
    <w:multiLevelType w:val="multilevel"/>
    <w:tmpl w:val="44CD39E2"/>
    <w:lvl w:ilvl="0">
      <w:start w:val="1"/>
      <w:numFmt w:val="lowerLetter"/>
      <w:lvlText w:val="%1)"/>
      <w:lvlJc w:val="left"/>
      <w:pPr>
        <w:tabs>
          <w:tab w:val="left" w:pos="927"/>
        </w:tabs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689485E"/>
    <w:multiLevelType w:val="multilevel"/>
    <w:tmpl w:val="4689485E"/>
    <w:lvl w:ilvl="0">
      <w:start w:val="1"/>
      <w:numFmt w:val="lowerLetter"/>
      <w:lvlText w:val="%1)"/>
      <w:lvlJc w:val="left"/>
      <w:pPr>
        <w:ind w:left="502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6F0385C"/>
    <w:multiLevelType w:val="multilevel"/>
    <w:tmpl w:val="46F0385C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19" w15:restartNumberingAfterBreak="0">
    <w:nsid w:val="47514444"/>
    <w:multiLevelType w:val="multilevel"/>
    <w:tmpl w:val="47514444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20" w15:restartNumberingAfterBreak="0">
    <w:nsid w:val="47721B12"/>
    <w:multiLevelType w:val="multilevel"/>
    <w:tmpl w:val="47721B12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21" w15:restartNumberingAfterBreak="0">
    <w:nsid w:val="47D32A6B"/>
    <w:multiLevelType w:val="hybridMultilevel"/>
    <w:tmpl w:val="F94CA4B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887349E"/>
    <w:multiLevelType w:val="multilevel"/>
    <w:tmpl w:val="4887349E"/>
    <w:lvl w:ilvl="0">
      <w:start w:val="1"/>
      <w:numFmt w:val="lowerLetter"/>
      <w:lvlText w:val="%1)"/>
      <w:lvlJc w:val="left"/>
      <w:pPr>
        <w:ind w:left="97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92" w:hanging="360"/>
      </w:pPr>
    </w:lvl>
    <w:lvl w:ilvl="2">
      <w:start w:val="1"/>
      <w:numFmt w:val="lowerRoman"/>
      <w:lvlText w:val="%3."/>
      <w:lvlJc w:val="right"/>
      <w:pPr>
        <w:ind w:left="2412" w:hanging="180"/>
      </w:pPr>
    </w:lvl>
    <w:lvl w:ilvl="3">
      <w:start w:val="1"/>
      <w:numFmt w:val="decimal"/>
      <w:lvlText w:val="%4."/>
      <w:lvlJc w:val="left"/>
      <w:pPr>
        <w:ind w:left="3132" w:hanging="360"/>
      </w:pPr>
    </w:lvl>
    <w:lvl w:ilvl="4">
      <w:start w:val="1"/>
      <w:numFmt w:val="lowerLetter"/>
      <w:lvlText w:val="%5."/>
      <w:lvlJc w:val="left"/>
      <w:pPr>
        <w:ind w:left="3852" w:hanging="360"/>
      </w:pPr>
    </w:lvl>
    <w:lvl w:ilvl="5">
      <w:start w:val="1"/>
      <w:numFmt w:val="lowerRoman"/>
      <w:lvlText w:val="%6."/>
      <w:lvlJc w:val="right"/>
      <w:pPr>
        <w:ind w:left="4572" w:hanging="180"/>
      </w:pPr>
    </w:lvl>
    <w:lvl w:ilvl="6">
      <w:start w:val="1"/>
      <w:numFmt w:val="decimal"/>
      <w:lvlText w:val="%7."/>
      <w:lvlJc w:val="left"/>
      <w:pPr>
        <w:ind w:left="5292" w:hanging="360"/>
      </w:pPr>
    </w:lvl>
    <w:lvl w:ilvl="7">
      <w:start w:val="1"/>
      <w:numFmt w:val="lowerLetter"/>
      <w:lvlText w:val="%8."/>
      <w:lvlJc w:val="left"/>
      <w:pPr>
        <w:ind w:left="6012" w:hanging="360"/>
      </w:pPr>
    </w:lvl>
    <w:lvl w:ilvl="8">
      <w:start w:val="1"/>
      <w:numFmt w:val="lowerRoman"/>
      <w:lvlText w:val="%9."/>
      <w:lvlJc w:val="right"/>
      <w:pPr>
        <w:ind w:left="6732" w:hanging="180"/>
      </w:pPr>
    </w:lvl>
  </w:abstractNum>
  <w:abstractNum w:abstractNumId="123" w15:restartNumberingAfterBreak="0">
    <w:nsid w:val="48940A76"/>
    <w:multiLevelType w:val="multilevel"/>
    <w:tmpl w:val="48940A76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489B245D"/>
    <w:multiLevelType w:val="hybridMultilevel"/>
    <w:tmpl w:val="76703E6A"/>
    <w:lvl w:ilvl="0" w:tplc="1806583F">
      <w:start w:val="5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49E22322"/>
    <w:multiLevelType w:val="multilevel"/>
    <w:tmpl w:val="49E2232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26" w15:restartNumberingAfterBreak="0">
    <w:nsid w:val="4AE4535D"/>
    <w:multiLevelType w:val="hybridMultilevel"/>
    <w:tmpl w:val="AFF032C6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4B3F7B2E"/>
    <w:multiLevelType w:val="multilevel"/>
    <w:tmpl w:val="C0D40E7C"/>
    <w:lvl w:ilvl="0">
      <w:start w:val="1"/>
      <w:numFmt w:val="decimal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  <w:sz w:val="14"/>
        <w:szCs w:val="14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28" w15:restartNumberingAfterBreak="0">
    <w:nsid w:val="4BF11DF8"/>
    <w:multiLevelType w:val="hybridMultilevel"/>
    <w:tmpl w:val="D03AB7E0"/>
    <w:lvl w:ilvl="0" w:tplc="04090011">
      <w:start w:val="1"/>
      <w:numFmt w:val="decimal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9" w15:restartNumberingAfterBreak="0">
    <w:nsid w:val="4C952685"/>
    <w:multiLevelType w:val="multilevel"/>
    <w:tmpl w:val="4C952685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4D3D7016"/>
    <w:multiLevelType w:val="multilevel"/>
    <w:tmpl w:val="4D3D7016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31" w15:restartNumberingAfterBreak="0">
    <w:nsid w:val="4E334A2F"/>
    <w:multiLevelType w:val="multilevel"/>
    <w:tmpl w:val="4E334A2F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4E4318AB"/>
    <w:multiLevelType w:val="multilevel"/>
    <w:tmpl w:val="E0D01E60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50D24D63"/>
    <w:multiLevelType w:val="hybridMultilevel"/>
    <w:tmpl w:val="15EE9608"/>
    <w:lvl w:ilvl="0" w:tplc="1806583F">
      <w:start w:val="5"/>
      <w:numFmt w:val="bullet"/>
      <w:lvlText w:val="-"/>
      <w:lvlJc w:val="left"/>
      <w:pPr>
        <w:ind w:left="1008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34" w15:restartNumberingAfterBreak="0">
    <w:nsid w:val="50DC52CE"/>
    <w:multiLevelType w:val="multilevel"/>
    <w:tmpl w:val="50DC52CE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35" w15:restartNumberingAfterBreak="0">
    <w:nsid w:val="52182B59"/>
    <w:multiLevelType w:val="multilevel"/>
    <w:tmpl w:val="52182B59"/>
    <w:lvl w:ilvl="0">
      <w:start w:val="1"/>
      <w:numFmt w:val="upperRoman"/>
      <w:lvlText w:val="%1."/>
      <w:lvlJc w:val="left"/>
      <w:pPr>
        <w:tabs>
          <w:tab w:val="left" w:pos="1287"/>
        </w:tabs>
        <w:ind w:left="1287" w:hanging="72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left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left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left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left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left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left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left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left" w:pos="6687"/>
        </w:tabs>
        <w:ind w:left="6687" w:hanging="180"/>
      </w:pPr>
    </w:lvl>
  </w:abstractNum>
  <w:abstractNum w:abstractNumId="136" w15:restartNumberingAfterBreak="0">
    <w:nsid w:val="5219473F"/>
    <w:multiLevelType w:val="multilevel"/>
    <w:tmpl w:val="5219473F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37" w15:restartNumberingAfterBreak="0">
    <w:nsid w:val="52426E62"/>
    <w:multiLevelType w:val="multilevel"/>
    <w:tmpl w:val="52426E62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38" w15:restartNumberingAfterBreak="0">
    <w:nsid w:val="532C16FF"/>
    <w:multiLevelType w:val="hybridMultilevel"/>
    <w:tmpl w:val="D8CED4E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538F6E2C"/>
    <w:multiLevelType w:val="multilevel"/>
    <w:tmpl w:val="538F6E2C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40" w15:restartNumberingAfterBreak="0">
    <w:nsid w:val="53B5171C"/>
    <w:multiLevelType w:val="hybridMultilevel"/>
    <w:tmpl w:val="7346B492"/>
    <w:lvl w:ilvl="0" w:tplc="04090011">
      <w:start w:val="1"/>
      <w:numFmt w:val="decimal"/>
      <w:lvlText w:val="%1)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1" w15:restartNumberingAfterBreak="0">
    <w:nsid w:val="53E42938"/>
    <w:multiLevelType w:val="multilevel"/>
    <w:tmpl w:val="F4E8F01C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42" w15:restartNumberingAfterBreak="0">
    <w:nsid w:val="54E11192"/>
    <w:multiLevelType w:val="hybridMultilevel"/>
    <w:tmpl w:val="C664677E"/>
    <w:lvl w:ilvl="0" w:tplc="1806583F">
      <w:start w:val="5"/>
      <w:numFmt w:val="bullet"/>
      <w:lvlText w:val="-"/>
      <w:lvlJc w:val="left"/>
      <w:pPr>
        <w:ind w:left="1152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3" w15:restartNumberingAfterBreak="0">
    <w:nsid w:val="5670442F"/>
    <w:multiLevelType w:val="hybridMultilevel"/>
    <w:tmpl w:val="2B7CA7E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571037F9"/>
    <w:multiLevelType w:val="hybridMultilevel"/>
    <w:tmpl w:val="1778B6F0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7CB542D"/>
    <w:multiLevelType w:val="hybridMultilevel"/>
    <w:tmpl w:val="18DE42DE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8CE1701"/>
    <w:multiLevelType w:val="multilevel"/>
    <w:tmpl w:val="58CE1701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47" w15:restartNumberingAfterBreak="0">
    <w:nsid w:val="593468D0"/>
    <w:multiLevelType w:val="hybridMultilevel"/>
    <w:tmpl w:val="6952F484"/>
    <w:lvl w:ilvl="0" w:tplc="1806583F">
      <w:start w:val="5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59402366"/>
    <w:multiLevelType w:val="multilevel"/>
    <w:tmpl w:val="59402366"/>
    <w:lvl w:ilvl="0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149" w15:restartNumberingAfterBreak="0">
    <w:nsid w:val="5A1E0067"/>
    <w:multiLevelType w:val="hybridMultilevel"/>
    <w:tmpl w:val="497448F2"/>
    <w:lvl w:ilvl="0" w:tplc="1806583F">
      <w:start w:val="5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5A5B24C5"/>
    <w:multiLevelType w:val="multilevel"/>
    <w:tmpl w:val="5A5B24C5"/>
    <w:lvl w:ilvl="0">
      <w:start w:val="1"/>
      <w:numFmt w:val="lowerLetter"/>
      <w:lvlText w:val="%1)"/>
      <w:lvlJc w:val="left"/>
      <w:pPr>
        <w:tabs>
          <w:tab w:val="left" w:pos="750"/>
        </w:tabs>
        <w:ind w:left="750" w:hanging="390"/>
      </w:pPr>
      <w:rPr>
        <w:rFonts w:hint="default"/>
      </w:rPr>
    </w:lvl>
    <w:lvl w:ilvl="1">
      <w:numFmt w:val="bullet"/>
      <w:lvlText w:val="-"/>
      <w:lvlJc w:val="left"/>
      <w:pPr>
        <w:tabs>
          <w:tab w:val="left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51" w15:restartNumberingAfterBreak="0">
    <w:nsid w:val="5AAF42F1"/>
    <w:multiLevelType w:val="multilevel"/>
    <w:tmpl w:val="5AAF42F1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0567C0E"/>
    <w:multiLevelType w:val="multilevel"/>
    <w:tmpl w:val="60567C0E"/>
    <w:lvl w:ilvl="0">
      <w:start w:val="1"/>
      <w:numFmt w:val="lowerLetter"/>
      <w:lvlText w:val="%1)"/>
      <w:lvlJc w:val="left"/>
      <w:pPr>
        <w:ind w:left="3479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53" w15:restartNumberingAfterBreak="0">
    <w:nsid w:val="605B4A8A"/>
    <w:multiLevelType w:val="multilevel"/>
    <w:tmpl w:val="605B4A8A"/>
    <w:lvl w:ilvl="0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63F325DF"/>
    <w:multiLevelType w:val="multilevel"/>
    <w:tmpl w:val="63F325DF"/>
    <w:lvl w:ilvl="0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55" w15:restartNumberingAfterBreak="0">
    <w:nsid w:val="64903829"/>
    <w:multiLevelType w:val="multilevel"/>
    <w:tmpl w:val="64903829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56" w15:restartNumberingAfterBreak="0">
    <w:nsid w:val="65D14BE4"/>
    <w:multiLevelType w:val="hybridMultilevel"/>
    <w:tmpl w:val="43AC93B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65D6095E"/>
    <w:multiLevelType w:val="multilevel"/>
    <w:tmpl w:val="65D6095E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58" w15:restartNumberingAfterBreak="0">
    <w:nsid w:val="66A75AB0"/>
    <w:multiLevelType w:val="multilevel"/>
    <w:tmpl w:val="66A75AB0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59" w15:restartNumberingAfterBreak="0">
    <w:nsid w:val="678D5904"/>
    <w:multiLevelType w:val="multilevel"/>
    <w:tmpl w:val="678D5904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60" w15:restartNumberingAfterBreak="0">
    <w:nsid w:val="68903B5D"/>
    <w:multiLevelType w:val="multilevel"/>
    <w:tmpl w:val="68903B5D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69EF4669"/>
    <w:multiLevelType w:val="multilevel"/>
    <w:tmpl w:val="69EF4669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62" w15:restartNumberingAfterBreak="0">
    <w:nsid w:val="6AE76966"/>
    <w:multiLevelType w:val="hybridMultilevel"/>
    <w:tmpl w:val="5DD089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6B1A014E"/>
    <w:multiLevelType w:val="multilevel"/>
    <w:tmpl w:val="6B1A014E"/>
    <w:lvl w:ilvl="0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64" w15:restartNumberingAfterBreak="0">
    <w:nsid w:val="6D0D58D3"/>
    <w:multiLevelType w:val="hybridMultilevel"/>
    <w:tmpl w:val="BEA67C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1F0AC8"/>
    <w:multiLevelType w:val="multilevel"/>
    <w:tmpl w:val="6D1F0AC8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66" w15:restartNumberingAfterBreak="0">
    <w:nsid w:val="6D9701F5"/>
    <w:multiLevelType w:val="multilevel"/>
    <w:tmpl w:val="6D9701F5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67" w15:restartNumberingAfterBreak="0">
    <w:nsid w:val="6DF06EDB"/>
    <w:multiLevelType w:val="multilevel"/>
    <w:tmpl w:val="6DF06EDB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68" w15:restartNumberingAfterBreak="0">
    <w:nsid w:val="6E41050D"/>
    <w:multiLevelType w:val="multilevel"/>
    <w:tmpl w:val="6E41050D"/>
    <w:lvl w:ilvl="0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9" w15:restartNumberingAfterBreak="0">
    <w:nsid w:val="704E278B"/>
    <w:multiLevelType w:val="multilevel"/>
    <w:tmpl w:val="704E278B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70" w15:restartNumberingAfterBreak="0">
    <w:nsid w:val="707220ED"/>
    <w:multiLevelType w:val="multilevel"/>
    <w:tmpl w:val="707220ED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71" w15:restartNumberingAfterBreak="0">
    <w:nsid w:val="708037D9"/>
    <w:multiLevelType w:val="multilevel"/>
    <w:tmpl w:val="708037D9"/>
    <w:lvl w:ilvl="0">
      <w:start w:val="1"/>
      <w:numFmt w:val="lowerLetter"/>
      <w:lvlText w:val="%1)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70827F7E"/>
    <w:multiLevelType w:val="multilevel"/>
    <w:tmpl w:val="70827F7E"/>
    <w:lvl w:ilvl="0">
      <w:start w:val="3"/>
      <w:numFmt w:val="upperLetter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73" w15:restartNumberingAfterBreak="0">
    <w:nsid w:val="71243C0E"/>
    <w:multiLevelType w:val="hybridMultilevel"/>
    <w:tmpl w:val="32E24EF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1A512C9"/>
    <w:multiLevelType w:val="hybridMultilevel"/>
    <w:tmpl w:val="5F3AAA50"/>
    <w:lvl w:ilvl="0" w:tplc="1806583F">
      <w:start w:val="5"/>
      <w:numFmt w:val="bullet"/>
      <w:lvlText w:val="-"/>
      <w:lvlJc w:val="left"/>
      <w:pPr>
        <w:ind w:left="1004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5" w15:restartNumberingAfterBreak="0">
    <w:nsid w:val="71E8150C"/>
    <w:multiLevelType w:val="hybridMultilevel"/>
    <w:tmpl w:val="5BDA0D2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72476804"/>
    <w:multiLevelType w:val="multilevel"/>
    <w:tmpl w:val="72476804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77" w15:restartNumberingAfterBreak="0">
    <w:nsid w:val="740E063C"/>
    <w:multiLevelType w:val="multilevel"/>
    <w:tmpl w:val="740E063C"/>
    <w:lvl w:ilvl="0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78" w15:restartNumberingAfterBreak="0">
    <w:nsid w:val="7415210F"/>
    <w:multiLevelType w:val="hybridMultilevel"/>
    <w:tmpl w:val="0410524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7441354A"/>
    <w:multiLevelType w:val="hybridMultilevel"/>
    <w:tmpl w:val="324299B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750A62FF"/>
    <w:multiLevelType w:val="hybridMultilevel"/>
    <w:tmpl w:val="2988C8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67B3022"/>
    <w:multiLevelType w:val="multilevel"/>
    <w:tmpl w:val="767B3022"/>
    <w:lvl w:ilvl="0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82" w15:restartNumberingAfterBreak="0">
    <w:nsid w:val="769172DD"/>
    <w:multiLevelType w:val="multilevel"/>
    <w:tmpl w:val="769172DD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83" w15:restartNumberingAfterBreak="0">
    <w:nsid w:val="7693247C"/>
    <w:multiLevelType w:val="multilevel"/>
    <w:tmpl w:val="7693247C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84" w15:restartNumberingAfterBreak="0">
    <w:nsid w:val="770F5DEA"/>
    <w:multiLevelType w:val="multilevel"/>
    <w:tmpl w:val="770F5DE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81478C7"/>
    <w:multiLevelType w:val="multilevel"/>
    <w:tmpl w:val="781478C7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86" w15:restartNumberingAfterBreak="0">
    <w:nsid w:val="785D5416"/>
    <w:multiLevelType w:val="multilevel"/>
    <w:tmpl w:val="785D5416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87" w15:restartNumberingAfterBreak="0">
    <w:nsid w:val="7B054025"/>
    <w:multiLevelType w:val="multilevel"/>
    <w:tmpl w:val="FD30A2EA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7B843A0C"/>
    <w:multiLevelType w:val="multilevel"/>
    <w:tmpl w:val="7B843A0C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89" w15:restartNumberingAfterBreak="0">
    <w:nsid w:val="7BC76559"/>
    <w:multiLevelType w:val="hybridMultilevel"/>
    <w:tmpl w:val="B5A4F9B6"/>
    <w:lvl w:ilvl="0" w:tplc="1806583F">
      <w:start w:val="5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 w15:restartNumberingAfterBreak="0">
    <w:nsid w:val="7D626DA7"/>
    <w:multiLevelType w:val="hybridMultilevel"/>
    <w:tmpl w:val="F60831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DFB5BD4"/>
    <w:multiLevelType w:val="multilevel"/>
    <w:tmpl w:val="7DFB5BD4"/>
    <w:lvl w:ilvl="0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92" w15:restartNumberingAfterBreak="0">
    <w:nsid w:val="7E5B412C"/>
    <w:multiLevelType w:val="multilevel"/>
    <w:tmpl w:val="7E5B412C"/>
    <w:lvl w:ilvl="0">
      <w:start w:val="1"/>
      <w:numFmt w:val="bullet"/>
      <w:lvlText w:val=""/>
      <w:lvlJc w:val="left"/>
      <w:pPr>
        <w:tabs>
          <w:tab w:val="left" w:pos="1425"/>
        </w:tabs>
        <w:ind w:left="1425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left" w:pos="2145"/>
        </w:tabs>
        <w:ind w:left="214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865"/>
        </w:tabs>
        <w:ind w:left="286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585"/>
        </w:tabs>
        <w:ind w:left="358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4305"/>
        </w:tabs>
        <w:ind w:left="430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5025"/>
        </w:tabs>
        <w:ind w:left="502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745"/>
        </w:tabs>
        <w:ind w:left="574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465"/>
        </w:tabs>
        <w:ind w:left="646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7185"/>
        </w:tabs>
        <w:ind w:left="7185" w:hanging="360"/>
      </w:pPr>
      <w:rPr>
        <w:rFonts w:ascii="Wingdings" w:hAnsi="Wingdings" w:hint="default"/>
      </w:rPr>
    </w:lvl>
  </w:abstractNum>
  <w:abstractNum w:abstractNumId="193" w15:restartNumberingAfterBreak="0">
    <w:nsid w:val="7F0C3FCC"/>
    <w:multiLevelType w:val="hybridMultilevel"/>
    <w:tmpl w:val="5E0A35A6"/>
    <w:lvl w:ilvl="0" w:tplc="1806583F">
      <w:start w:val="5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7FFC3621"/>
    <w:multiLevelType w:val="multilevel"/>
    <w:tmpl w:val="7FFC3621"/>
    <w:lvl w:ilvl="0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 w16cid:durableId="1775126364">
    <w:abstractNumId w:val="39"/>
  </w:num>
  <w:num w:numId="2" w16cid:durableId="561134845">
    <w:abstractNumId w:val="3"/>
  </w:num>
  <w:num w:numId="3" w16cid:durableId="1967269844">
    <w:abstractNumId w:val="6"/>
  </w:num>
  <w:num w:numId="4" w16cid:durableId="1435788713">
    <w:abstractNumId w:val="7"/>
  </w:num>
  <w:num w:numId="5" w16cid:durableId="566916818">
    <w:abstractNumId w:val="5"/>
  </w:num>
  <w:num w:numId="6" w16cid:durableId="1204364538">
    <w:abstractNumId w:val="8"/>
  </w:num>
  <w:num w:numId="7" w16cid:durableId="2025353564">
    <w:abstractNumId w:val="2"/>
  </w:num>
  <w:num w:numId="8" w16cid:durableId="531497903">
    <w:abstractNumId w:val="0"/>
  </w:num>
  <w:num w:numId="9" w16cid:durableId="1175538523">
    <w:abstractNumId w:val="1"/>
  </w:num>
  <w:num w:numId="10" w16cid:durableId="438719268">
    <w:abstractNumId w:val="9"/>
  </w:num>
  <w:num w:numId="11" w16cid:durableId="921111604">
    <w:abstractNumId w:val="4"/>
  </w:num>
  <w:num w:numId="12" w16cid:durableId="995573643">
    <w:abstractNumId w:val="117"/>
  </w:num>
  <w:num w:numId="13" w16cid:durableId="1487477359">
    <w:abstractNumId w:val="29"/>
  </w:num>
  <w:num w:numId="14" w16cid:durableId="1648122273">
    <w:abstractNumId w:val="56"/>
  </w:num>
  <w:num w:numId="15" w16cid:durableId="1702897952">
    <w:abstractNumId w:val="185"/>
  </w:num>
  <w:num w:numId="16" w16cid:durableId="435058411">
    <w:abstractNumId w:val="137"/>
  </w:num>
  <w:num w:numId="17" w16cid:durableId="192160118">
    <w:abstractNumId w:val="21"/>
  </w:num>
  <w:num w:numId="18" w16cid:durableId="1304890185">
    <w:abstractNumId w:val="134"/>
  </w:num>
  <w:num w:numId="19" w16cid:durableId="634335416">
    <w:abstractNumId w:val="14"/>
  </w:num>
  <w:num w:numId="20" w16cid:durableId="2108425705">
    <w:abstractNumId w:val="176"/>
  </w:num>
  <w:num w:numId="21" w16cid:durableId="592739896">
    <w:abstractNumId w:val="32"/>
  </w:num>
  <w:num w:numId="22" w16cid:durableId="740761902">
    <w:abstractNumId w:val="100"/>
  </w:num>
  <w:num w:numId="23" w16cid:durableId="523517169">
    <w:abstractNumId w:val="34"/>
  </w:num>
  <w:num w:numId="24" w16cid:durableId="719481618">
    <w:abstractNumId w:val="158"/>
  </w:num>
  <w:num w:numId="25" w16cid:durableId="279797919">
    <w:abstractNumId w:val="104"/>
  </w:num>
  <w:num w:numId="26" w16cid:durableId="599064635">
    <w:abstractNumId w:val="38"/>
  </w:num>
  <w:num w:numId="27" w16cid:durableId="378289493">
    <w:abstractNumId w:val="130"/>
  </w:num>
  <w:num w:numId="28" w16cid:durableId="500048949">
    <w:abstractNumId w:val="182"/>
  </w:num>
  <w:num w:numId="29" w16cid:durableId="1735812225">
    <w:abstractNumId w:val="186"/>
  </w:num>
  <w:num w:numId="30" w16cid:durableId="1413119311">
    <w:abstractNumId w:val="42"/>
  </w:num>
  <w:num w:numId="31" w16cid:durableId="1538809966">
    <w:abstractNumId w:val="152"/>
  </w:num>
  <w:num w:numId="32" w16cid:durableId="831946676">
    <w:abstractNumId w:val="69"/>
  </w:num>
  <w:num w:numId="33" w16cid:durableId="1186020675">
    <w:abstractNumId w:val="50"/>
  </w:num>
  <w:num w:numId="34" w16cid:durableId="1185971772">
    <w:abstractNumId w:val="70"/>
  </w:num>
  <w:num w:numId="35" w16cid:durableId="1312906210">
    <w:abstractNumId w:val="157"/>
  </w:num>
  <w:num w:numId="36" w16cid:durableId="2018074301">
    <w:abstractNumId w:val="167"/>
  </w:num>
  <w:num w:numId="37" w16cid:durableId="1947499446">
    <w:abstractNumId w:val="169"/>
  </w:num>
  <w:num w:numId="38" w16cid:durableId="1314027003">
    <w:abstractNumId w:val="47"/>
  </w:num>
  <w:num w:numId="39" w16cid:durableId="189344491">
    <w:abstractNumId w:val="118"/>
  </w:num>
  <w:num w:numId="40" w16cid:durableId="789402737">
    <w:abstractNumId w:val="103"/>
  </w:num>
  <w:num w:numId="41" w16cid:durableId="1193155842">
    <w:abstractNumId w:val="76"/>
  </w:num>
  <w:num w:numId="42" w16cid:durableId="385685400">
    <w:abstractNumId w:val="63"/>
  </w:num>
  <w:num w:numId="43" w16cid:durableId="1902903753">
    <w:abstractNumId w:val="139"/>
  </w:num>
  <w:num w:numId="44" w16cid:durableId="15153805">
    <w:abstractNumId w:val="72"/>
  </w:num>
  <w:num w:numId="45" w16cid:durableId="2111773214">
    <w:abstractNumId w:val="114"/>
  </w:num>
  <w:num w:numId="46" w16cid:durableId="1374423499">
    <w:abstractNumId w:val="171"/>
  </w:num>
  <w:num w:numId="47" w16cid:durableId="314575775">
    <w:abstractNumId w:val="155"/>
  </w:num>
  <w:num w:numId="48" w16cid:durableId="313460550">
    <w:abstractNumId w:val="22"/>
  </w:num>
  <w:num w:numId="49" w16cid:durableId="1311247489">
    <w:abstractNumId w:val="122"/>
  </w:num>
  <w:num w:numId="50" w16cid:durableId="49817073">
    <w:abstractNumId w:val="24"/>
  </w:num>
  <w:num w:numId="51" w16cid:durableId="510069543">
    <w:abstractNumId w:val="165"/>
  </w:num>
  <w:num w:numId="52" w16cid:durableId="1220941677">
    <w:abstractNumId w:val="119"/>
  </w:num>
  <w:num w:numId="53" w16cid:durableId="854072188">
    <w:abstractNumId w:val="48"/>
  </w:num>
  <w:num w:numId="54" w16cid:durableId="685600092">
    <w:abstractNumId w:val="57"/>
  </w:num>
  <w:num w:numId="55" w16cid:durableId="1362511521">
    <w:abstractNumId w:val="45"/>
  </w:num>
  <w:num w:numId="56" w16cid:durableId="1258055373">
    <w:abstractNumId w:val="81"/>
  </w:num>
  <w:num w:numId="57" w16cid:durableId="1829638547">
    <w:abstractNumId w:val="113"/>
  </w:num>
  <w:num w:numId="58" w16cid:durableId="1924485090">
    <w:abstractNumId w:val="188"/>
  </w:num>
  <w:num w:numId="59" w16cid:durableId="181089978">
    <w:abstractNumId w:val="141"/>
  </w:num>
  <w:num w:numId="60" w16cid:durableId="527985115">
    <w:abstractNumId w:val="106"/>
  </w:num>
  <w:num w:numId="61" w16cid:durableId="1487092768">
    <w:abstractNumId w:val="161"/>
  </w:num>
  <w:num w:numId="62" w16cid:durableId="1824393322">
    <w:abstractNumId w:val="120"/>
  </w:num>
  <w:num w:numId="63" w16cid:durableId="617642612">
    <w:abstractNumId w:val="18"/>
  </w:num>
  <w:num w:numId="64" w16cid:durableId="1029598572">
    <w:abstractNumId w:val="91"/>
  </w:num>
  <w:num w:numId="65" w16cid:durableId="1514877422">
    <w:abstractNumId w:val="166"/>
  </w:num>
  <w:num w:numId="66" w16cid:durableId="226577664">
    <w:abstractNumId w:val="136"/>
  </w:num>
  <w:num w:numId="67" w16cid:durableId="1459685975">
    <w:abstractNumId w:val="101"/>
  </w:num>
  <w:num w:numId="68" w16cid:durableId="780685702">
    <w:abstractNumId w:val="108"/>
  </w:num>
  <w:num w:numId="69" w16cid:durableId="1452553881">
    <w:abstractNumId w:val="170"/>
  </w:num>
  <w:num w:numId="70" w16cid:durableId="1133257139">
    <w:abstractNumId w:val="89"/>
  </w:num>
  <w:num w:numId="71" w16cid:durableId="513962012">
    <w:abstractNumId w:val="123"/>
  </w:num>
  <w:num w:numId="72" w16cid:durableId="1201745067">
    <w:abstractNumId w:val="150"/>
  </w:num>
  <w:num w:numId="73" w16cid:durableId="1544559666">
    <w:abstractNumId w:val="135"/>
  </w:num>
  <w:num w:numId="74" w16cid:durableId="1265386471">
    <w:abstractNumId w:val="129"/>
  </w:num>
  <w:num w:numId="75" w16cid:durableId="931476916">
    <w:abstractNumId w:val="160"/>
  </w:num>
  <w:num w:numId="76" w16cid:durableId="1371034208">
    <w:abstractNumId w:val="58"/>
  </w:num>
  <w:num w:numId="77" w16cid:durableId="486284770">
    <w:abstractNumId w:val="131"/>
  </w:num>
  <w:num w:numId="78" w16cid:durableId="1227494893">
    <w:abstractNumId w:val="168"/>
  </w:num>
  <w:num w:numId="79" w16cid:durableId="1535997427">
    <w:abstractNumId w:val="116"/>
  </w:num>
  <w:num w:numId="80" w16cid:durableId="1856843122">
    <w:abstractNumId w:val="23"/>
  </w:num>
  <w:num w:numId="81" w16cid:durableId="718360994">
    <w:abstractNumId w:val="172"/>
  </w:num>
  <w:num w:numId="82" w16cid:durableId="1952544812">
    <w:abstractNumId w:val="12"/>
  </w:num>
  <w:num w:numId="83" w16cid:durableId="238945772">
    <w:abstractNumId w:val="184"/>
  </w:num>
  <w:num w:numId="84" w16cid:durableId="1648704676">
    <w:abstractNumId w:val="46"/>
  </w:num>
  <w:num w:numId="85" w16cid:durableId="449249529">
    <w:abstractNumId w:val="28"/>
  </w:num>
  <w:num w:numId="86" w16cid:durableId="1414937852">
    <w:abstractNumId w:val="192"/>
  </w:num>
  <w:num w:numId="87" w16cid:durableId="1259633419">
    <w:abstractNumId w:val="62"/>
  </w:num>
  <w:num w:numId="88" w16cid:durableId="896622978">
    <w:abstractNumId w:val="79"/>
  </w:num>
  <w:num w:numId="89" w16cid:durableId="1125850636">
    <w:abstractNumId w:val="94"/>
  </w:num>
  <w:num w:numId="90" w16cid:durableId="556283787">
    <w:abstractNumId w:val="27"/>
  </w:num>
  <w:num w:numId="91" w16cid:durableId="674260351">
    <w:abstractNumId w:val="154"/>
  </w:num>
  <w:num w:numId="92" w16cid:durableId="916524561">
    <w:abstractNumId w:val="44"/>
  </w:num>
  <w:num w:numId="93" w16cid:durableId="2048333095">
    <w:abstractNumId w:val="85"/>
  </w:num>
  <w:num w:numId="94" w16cid:durableId="2019382810">
    <w:abstractNumId w:val="54"/>
  </w:num>
  <w:num w:numId="95" w16cid:durableId="1667854986">
    <w:abstractNumId w:val="151"/>
  </w:num>
  <w:num w:numId="96" w16cid:durableId="1000429201">
    <w:abstractNumId w:val="125"/>
  </w:num>
  <w:num w:numId="97" w16cid:durableId="1197816180">
    <w:abstractNumId w:val="37"/>
  </w:num>
  <w:num w:numId="98" w16cid:durableId="407652280">
    <w:abstractNumId w:val="78"/>
  </w:num>
  <w:num w:numId="99" w16cid:durableId="896667688">
    <w:abstractNumId w:val="66"/>
  </w:num>
  <w:num w:numId="100" w16cid:durableId="752432297">
    <w:abstractNumId w:val="97"/>
  </w:num>
  <w:num w:numId="101" w16cid:durableId="1451977185">
    <w:abstractNumId w:val="83"/>
  </w:num>
  <w:num w:numId="102" w16cid:durableId="1235625925">
    <w:abstractNumId w:val="82"/>
  </w:num>
  <w:num w:numId="103" w16cid:durableId="1077745130">
    <w:abstractNumId w:val="159"/>
  </w:num>
  <w:num w:numId="104" w16cid:durableId="1584756667">
    <w:abstractNumId w:val="40"/>
  </w:num>
  <w:num w:numId="105" w16cid:durableId="1281375934">
    <w:abstractNumId w:val="64"/>
  </w:num>
  <w:num w:numId="106" w16cid:durableId="1878617277">
    <w:abstractNumId w:val="153"/>
  </w:num>
  <w:num w:numId="107" w16cid:durableId="905066910">
    <w:abstractNumId w:val="19"/>
  </w:num>
  <w:num w:numId="108" w16cid:durableId="643778967">
    <w:abstractNumId w:val="115"/>
  </w:num>
  <w:num w:numId="109" w16cid:durableId="196892455">
    <w:abstractNumId w:val="163"/>
  </w:num>
  <w:num w:numId="110" w16cid:durableId="614793740">
    <w:abstractNumId w:val="51"/>
  </w:num>
  <w:num w:numId="111" w16cid:durableId="1529022579">
    <w:abstractNumId w:val="177"/>
  </w:num>
  <w:num w:numId="112" w16cid:durableId="1017656788">
    <w:abstractNumId w:val="181"/>
  </w:num>
  <w:num w:numId="113" w16cid:durableId="356855769">
    <w:abstractNumId w:val="84"/>
  </w:num>
  <w:num w:numId="114" w16cid:durableId="431513915">
    <w:abstractNumId w:val="148"/>
  </w:num>
  <w:num w:numId="115" w16cid:durableId="1030645740">
    <w:abstractNumId w:val="41"/>
  </w:num>
  <w:num w:numId="116" w16cid:durableId="1816875990">
    <w:abstractNumId w:val="74"/>
  </w:num>
  <w:num w:numId="117" w16cid:durableId="192305268">
    <w:abstractNumId w:val="59"/>
  </w:num>
  <w:num w:numId="118" w16cid:durableId="1715808237">
    <w:abstractNumId w:val="194"/>
  </w:num>
  <w:num w:numId="119" w16cid:durableId="980622420">
    <w:abstractNumId w:val="183"/>
  </w:num>
  <w:num w:numId="120" w16cid:durableId="504976999">
    <w:abstractNumId w:val="191"/>
  </w:num>
  <w:num w:numId="121" w16cid:durableId="595330931">
    <w:abstractNumId w:val="75"/>
  </w:num>
  <w:num w:numId="122" w16cid:durableId="159078253">
    <w:abstractNumId w:val="92"/>
  </w:num>
  <w:num w:numId="123" w16cid:durableId="1178812789">
    <w:abstractNumId w:val="88"/>
  </w:num>
  <w:num w:numId="124" w16cid:durableId="1839269170">
    <w:abstractNumId w:val="146"/>
  </w:num>
  <w:num w:numId="125" w16cid:durableId="1910844990">
    <w:abstractNumId w:val="17"/>
  </w:num>
  <w:num w:numId="126" w16cid:durableId="1732607560">
    <w:abstractNumId w:val="20"/>
  </w:num>
  <w:num w:numId="127" w16cid:durableId="728960012">
    <w:abstractNumId w:val="33"/>
  </w:num>
  <w:num w:numId="128" w16cid:durableId="1254053157">
    <w:abstractNumId w:val="86"/>
  </w:num>
  <w:num w:numId="129" w16cid:durableId="1758673074">
    <w:abstractNumId w:val="132"/>
  </w:num>
  <w:num w:numId="130" w16cid:durableId="2124031193">
    <w:abstractNumId w:val="68"/>
  </w:num>
  <w:num w:numId="131" w16cid:durableId="532690083">
    <w:abstractNumId w:val="109"/>
  </w:num>
  <w:num w:numId="132" w16cid:durableId="27220362">
    <w:abstractNumId w:val="10"/>
  </w:num>
  <w:num w:numId="133" w16cid:durableId="2052607606">
    <w:abstractNumId w:val="96"/>
  </w:num>
  <w:num w:numId="134" w16cid:durableId="1438478511">
    <w:abstractNumId w:val="11"/>
  </w:num>
  <w:num w:numId="135" w16cid:durableId="1291284158">
    <w:abstractNumId w:val="127"/>
  </w:num>
  <w:num w:numId="136" w16cid:durableId="1956864579">
    <w:abstractNumId w:val="102"/>
  </w:num>
  <w:num w:numId="137" w16cid:durableId="1663972502">
    <w:abstractNumId w:val="25"/>
  </w:num>
  <w:num w:numId="138" w16cid:durableId="2033067431">
    <w:abstractNumId w:val="49"/>
  </w:num>
  <w:num w:numId="139" w16cid:durableId="18165931">
    <w:abstractNumId w:val="187"/>
  </w:num>
  <w:num w:numId="140" w16cid:durableId="1837112736">
    <w:abstractNumId w:val="80"/>
  </w:num>
  <w:num w:numId="141" w16cid:durableId="1466773033">
    <w:abstractNumId w:val="13"/>
  </w:num>
  <w:num w:numId="142" w16cid:durableId="2037267602">
    <w:abstractNumId w:val="142"/>
  </w:num>
  <w:num w:numId="143" w16cid:durableId="559244791">
    <w:abstractNumId w:val="133"/>
  </w:num>
  <w:num w:numId="144" w16cid:durableId="256209792">
    <w:abstractNumId w:val="67"/>
  </w:num>
  <w:num w:numId="145" w16cid:durableId="482893679">
    <w:abstractNumId w:val="149"/>
  </w:num>
  <w:num w:numId="146" w16cid:durableId="42872832">
    <w:abstractNumId w:val="36"/>
  </w:num>
  <w:num w:numId="147" w16cid:durableId="1509521761">
    <w:abstractNumId w:val="190"/>
  </w:num>
  <w:num w:numId="148" w16cid:durableId="2080780946">
    <w:abstractNumId w:val="77"/>
  </w:num>
  <w:num w:numId="149" w16cid:durableId="116148368">
    <w:abstractNumId w:val="178"/>
  </w:num>
  <w:num w:numId="150" w16cid:durableId="853611908">
    <w:abstractNumId w:val="111"/>
  </w:num>
  <w:num w:numId="151" w16cid:durableId="1968852803">
    <w:abstractNumId w:val="87"/>
  </w:num>
  <w:num w:numId="152" w16cid:durableId="1199006299">
    <w:abstractNumId w:val="164"/>
  </w:num>
  <w:num w:numId="153" w16cid:durableId="345601853">
    <w:abstractNumId w:val="65"/>
  </w:num>
  <w:num w:numId="154" w16cid:durableId="784428928">
    <w:abstractNumId w:val="193"/>
  </w:num>
  <w:num w:numId="155" w16cid:durableId="542866782">
    <w:abstractNumId w:val="180"/>
  </w:num>
  <w:num w:numId="156" w16cid:durableId="234315077">
    <w:abstractNumId w:val="112"/>
  </w:num>
  <w:num w:numId="157" w16cid:durableId="30616674">
    <w:abstractNumId w:val="121"/>
  </w:num>
  <w:num w:numId="158" w16cid:durableId="2004158149">
    <w:abstractNumId w:val="140"/>
  </w:num>
  <w:num w:numId="159" w16cid:durableId="68888479">
    <w:abstractNumId w:val="173"/>
  </w:num>
  <w:num w:numId="160" w16cid:durableId="2104913233">
    <w:abstractNumId w:val="98"/>
  </w:num>
  <w:num w:numId="161" w16cid:durableId="952712846">
    <w:abstractNumId w:val="162"/>
  </w:num>
  <w:num w:numId="162" w16cid:durableId="1800561706">
    <w:abstractNumId w:val="52"/>
  </w:num>
  <w:num w:numId="163" w16cid:durableId="2116437532">
    <w:abstractNumId w:val="73"/>
  </w:num>
  <w:num w:numId="164" w16cid:durableId="358580163">
    <w:abstractNumId w:val="107"/>
  </w:num>
  <w:num w:numId="165" w16cid:durableId="86658405">
    <w:abstractNumId w:val="53"/>
  </w:num>
  <w:num w:numId="166" w16cid:durableId="1821002573">
    <w:abstractNumId w:val="30"/>
  </w:num>
  <w:num w:numId="167" w16cid:durableId="2111777949">
    <w:abstractNumId w:val="175"/>
  </w:num>
  <w:num w:numId="168" w16cid:durableId="158349529">
    <w:abstractNumId w:val="99"/>
  </w:num>
  <w:num w:numId="169" w16cid:durableId="1425417993">
    <w:abstractNumId w:val="35"/>
  </w:num>
  <w:num w:numId="170" w16cid:durableId="1789350685">
    <w:abstractNumId w:val="174"/>
  </w:num>
  <w:num w:numId="171" w16cid:durableId="1056465434">
    <w:abstractNumId w:val="110"/>
  </w:num>
  <w:num w:numId="172" w16cid:durableId="611326765">
    <w:abstractNumId w:val="144"/>
  </w:num>
  <w:num w:numId="173" w16cid:durableId="863399513">
    <w:abstractNumId w:val="145"/>
  </w:num>
  <w:num w:numId="174" w16cid:durableId="461115297">
    <w:abstractNumId w:val="189"/>
  </w:num>
  <w:num w:numId="175" w16cid:durableId="270749887">
    <w:abstractNumId w:val="43"/>
  </w:num>
  <w:num w:numId="176" w16cid:durableId="294915049">
    <w:abstractNumId w:val="55"/>
  </w:num>
  <w:num w:numId="177" w16cid:durableId="838739319">
    <w:abstractNumId w:val="26"/>
  </w:num>
  <w:num w:numId="178" w16cid:durableId="654183431">
    <w:abstractNumId w:val="126"/>
  </w:num>
  <w:num w:numId="179" w16cid:durableId="831340029">
    <w:abstractNumId w:val="124"/>
  </w:num>
  <w:num w:numId="180" w16cid:durableId="171802286">
    <w:abstractNumId w:val="156"/>
  </w:num>
  <w:num w:numId="181" w16cid:durableId="1145663143">
    <w:abstractNumId w:val="95"/>
  </w:num>
  <w:num w:numId="182" w16cid:durableId="1332757153">
    <w:abstractNumId w:val="138"/>
  </w:num>
  <w:num w:numId="183" w16cid:durableId="320621469">
    <w:abstractNumId w:val="179"/>
  </w:num>
  <w:num w:numId="184" w16cid:durableId="723991668">
    <w:abstractNumId w:val="31"/>
  </w:num>
  <w:num w:numId="185" w16cid:durableId="465126569">
    <w:abstractNumId w:val="61"/>
  </w:num>
  <w:num w:numId="186" w16cid:durableId="1229148610">
    <w:abstractNumId w:val="15"/>
  </w:num>
  <w:num w:numId="187" w16cid:durableId="958802972">
    <w:abstractNumId w:val="143"/>
  </w:num>
  <w:num w:numId="188" w16cid:durableId="2019573897">
    <w:abstractNumId w:val="60"/>
  </w:num>
  <w:num w:numId="189" w16cid:durableId="327174763">
    <w:abstractNumId w:val="16"/>
  </w:num>
  <w:num w:numId="190" w16cid:durableId="1054157409">
    <w:abstractNumId w:val="71"/>
  </w:num>
  <w:num w:numId="191" w16cid:durableId="1756972582">
    <w:abstractNumId w:val="90"/>
  </w:num>
  <w:num w:numId="192" w16cid:durableId="399981504">
    <w:abstractNumId w:val="147"/>
  </w:num>
  <w:num w:numId="193" w16cid:durableId="1591624045">
    <w:abstractNumId w:val="105"/>
  </w:num>
  <w:num w:numId="194" w16cid:durableId="1211963499">
    <w:abstractNumId w:val="128"/>
  </w:num>
  <w:num w:numId="195" w16cid:durableId="1561864769">
    <w:abstractNumId w:val="93"/>
  </w:num>
  <w:numIdMacAtCleanup w:val="19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hideSpellingErrors/>
  <w:proofState w:spelling="clean" w:grammar="clean"/>
  <w:defaultTabStop w:val="64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85F"/>
    <w:rsid w:val="000049FA"/>
    <w:rsid w:val="0001072E"/>
    <w:rsid w:val="00016B44"/>
    <w:rsid w:val="00017502"/>
    <w:rsid w:val="000202DA"/>
    <w:rsid w:val="000233FC"/>
    <w:rsid w:val="00033AD3"/>
    <w:rsid w:val="000372B6"/>
    <w:rsid w:val="00037C00"/>
    <w:rsid w:val="000541FC"/>
    <w:rsid w:val="00055B36"/>
    <w:rsid w:val="00060E3C"/>
    <w:rsid w:val="0006235D"/>
    <w:rsid w:val="00062F55"/>
    <w:rsid w:val="000671DA"/>
    <w:rsid w:val="00070AF8"/>
    <w:rsid w:val="00071A09"/>
    <w:rsid w:val="0007369E"/>
    <w:rsid w:val="000738EF"/>
    <w:rsid w:val="000821F8"/>
    <w:rsid w:val="000902BA"/>
    <w:rsid w:val="00095ED9"/>
    <w:rsid w:val="0009757C"/>
    <w:rsid w:val="00097D53"/>
    <w:rsid w:val="000A3A8E"/>
    <w:rsid w:val="000A6BCD"/>
    <w:rsid w:val="000A7560"/>
    <w:rsid w:val="000B1281"/>
    <w:rsid w:val="000B22B3"/>
    <w:rsid w:val="000B3F69"/>
    <w:rsid w:val="000C160B"/>
    <w:rsid w:val="000C17DE"/>
    <w:rsid w:val="000C466B"/>
    <w:rsid w:val="000C504E"/>
    <w:rsid w:val="000C5138"/>
    <w:rsid w:val="000C527A"/>
    <w:rsid w:val="000C5F7E"/>
    <w:rsid w:val="000D199E"/>
    <w:rsid w:val="000D7010"/>
    <w:rsid w:val="000E05D4"/>
    <w:rsid w:val="000E6048"/>
    <w:rsid w:val="000E7F99"/>
    <w:rsid w:val="000F4CB1"/>
    <w:rsid w:val="00100058"/>
    <w:rsid w:val="00101DEA"/>
    <w:rsid w:val="00104624"/>
    <w:rsid w:val="00105853"/>
    <w:rsid w:val="001061B8"/>
    <w:rsid w:val="001068CC"/>
    <w:rsid w:val="00110125"/>
    <w:rsid w:val="00110B4B"/>
    <w:rsid w:val="00113215"/>
    <w:rsid w:val="001151F1"/>
    <w:rsid w:val="001163A6"/>
    <w:rsid w:val="001241AE"/>
    <w:rsid w:val="001361DF"/>
    <w:rsid w:val="00142DB3"/>
    <w:rsid w:val="00144B30"/>
    <w:rsid w:val="00144F0A"/>
    <w:rsid w:val="001466AF"/>
    <w:rsid w:val="0015093A"/>
    <w:rsid w:val="00151CC0"/>
    <w:rsid w:val="00154DA8"/>
    <w:rsid w:val="00154EE4"/>
    <w:rsid w:val="00156621"/>
    <w:rsid w:val="00156AF2"/>
    <w:rsid w:val="00160BA6"/>
    <w:rsid w:val="00161D6A"/>
    <w:rsid w:val="00162E29"/>
    <w:rsid w:val="00163692"/>
    <w:rsid w:val="00165219"/>
    <w:rsid w:val="00165B67"/>
    <w:rsid w:val="0017176B"/>
    <w:rsid w:val="0017494B"/>
    <w:rsid w:val="00176145"/>
    <w:rsid w:val="00177302"/>
    <w:rsid w:val="00181A50"/>
    <w:rsid w:val="0018248D"/>
    <w:rsid w:val="00184D53"/>
    <w:rsid w:val="00187EB1"/>
    <w:rsid w:val="00190906"/>
    <w:rsid w:val="00193740"/>
    <w:rsid w:val="00194869"/>
    <w:rsid w:val="00194886"/>
    <w:rsid w:val="00197BA1"/>
    <w:rsid w:val="00197CE0"/>
    <w:rsid w:val="001A021A"/>
    <w:rsid w:val="001A0CC5"/>
    <w:rsid w:val="001A1AD3"/>
    <w:rsid w:val="001B3419"/>
    <w:rsid w:val="001B7461"/>
    <w:rsid w:val="001D2CDE"/>
    <w:rsid w:val="001D46C0"/>
    <w:rsid w:val="001D5917"/>
    <w:rsid w:val="001E4A0B"/>
    <w:rsid w:val="001E6085"/>
    <w:rsid w:val="001F0D2A"/>
    <w:rsid w:val="001F2B5A"/>
    <w:rsid w:val="001F48A7"/>
    <w:rsid w:val="001F6D17"/>
    <w:rsid w:val="001F70CA"/>
    <w:rsid w:val="00202758"/>
    <w:rsid w:val="00203FD0"/>
    <w:rsid w:val="00206879"/>
    <w:rsid w:val="002142E3"/>
    <w:rsid w:val="002144D6"/>
    <w:rsid w:val="00216350"/>
    <w:rsid w:val="00221530"/>
    <w:rsid w:val="00227916"/>
    <w:rsid w:val="002309F7"/>
    <w:rsid w:val="00235248"/>
    <w:rsid w:val="00236FDB"/>
    <w:rsid w:val="00237591"/>
    <w:rsid w:val="00237602"/>
    <w:rsid w:val="0023760A"/>
    <w:rsid w:val="002376D9"/>
    <w:rsid w:val="002423AF"/>
    <w:rsid w:val="00245BF0"/>
    <w:rsid w:val="00246939"/>
    <w:rsid w:val="00251F5A"/>
    <w:rsid w:val="00254146"/>
    <w:rsid w:val="00256E65"/>
    <w:rsid w:val="00263C68"/>
    <w:rsid w:val="002658F2"/>
    <w:rsid w:val="00265CA6"/>
    <w:rsid w:val="00266282"/>
    <w:rsid w:val="00267D21"/>
    <w:rsid w:val="00270FA1"/>
    <w:rsid w:val="0027197D"/>
    <w:rsid w:val="00271DB5"/>
    <w:rsid w:val="00272FDA"/>
    <w:rsid w:val="0027731A"/>
    <w:rsid w:val="00277DE3"/>
    <w:rsid w:val="00281FB8"/>
    <w:rsid w:val="00284D53"/>
    <w:rsid w:val="00286BA0"/>
    <w:rsid w:val="00293683"/>
    <w:rsid w:val="00293F92"/>
    <w:rsid w:val="00294F61"/>
    <w:rsid w:val="00296CEE"/>
    <w:rsid w:val="002976CA"/>
    <w:rsid w:val="002A16EB"/>
    <w:rsid w:val="002A226C"/>
    <w:rsid w:val="002A247D"/>
    <w:rsid w:val="002A2955"/>
    <w:rsid w:val="002A33D2"/>
    <w:rsid w:val="002A5806"/>
    <w:rsid w:val="002B4284"/>
    <w:rsid w:val="002B57EB"/>
    <w:rsid w:val="002C1944"/>
    <w:rsid w:val="002C4056"/>
    <w:rsid w:val="002C6227"/>
    <w:rsid w:val="002D234F"/>
    <w:rsid w:val="002D31EB"/>
    <w:rsid w:val="002D5601"/>
    <w:rsid w:val="002D6213"/>
    <w:rsid w:val="002E44CD"/>
    <w:rsid w:val="002E5017"/>
    <w:rsid w:val="002E5D53"/>
    <w:rsid w:val="002E693F"/>
    <w:rsid w:val="002E7245"/>
    <w:rsid w:val="002F1255"/>
    <w:rsid w:val="0030310B"/>
    <w:rsid w:val="00306AFA"/>
    <w:rsid w:val="00306D91"/>
    <w:rsid w:val="003101F8"/>
    <w:rsid w:val="003121F2"/>
    <w:rsid w:val="00320125"/>
    <w:rsid w:val="00320B4A"/>
    <w:rsid w:val="00321668"/>
    <w:rsid w:val="0032456F"/>
    <w:rsid w:val="003276EB"/>
    <w:rsid w:val="00335256"/>
    <w:rsid w:val="00347A35"/>
    <w:rsid w:val="00353CA7"/>
    <w:rsid w:val="0035495D"/>
    <w:rsid w:val="0035549B"/>
    <w:rsid w:val="00356A5C"/>
    <w:rsid w:val="00361795"/>
    <w:rsid w:val="003636FE"/>
    <w:rsid w:val="003668C8"/>
    <w:rsid w:val="003712AB"/>
    <w:rsid w:val="00376C50"/>
    <w:rsid w:val="003805E3"/>
    <w:rsid w:val="00382AF3"/>
    <w:rsid w:val="00385772"/>
    <w:rsid w:val="003944F7"/>
    <w:rsid w:val="00394AD8"/>
    <w:rsid w:val="00394B24"/>
    <w:rsid w:val="00395F80"/>
    <w:rsid w:val="00397B3D"/>
    <w:rsid w:val="003A3BE7"/>
    <w:rsid w:val="003A5D9C"/>
    <w:rsid w:val="003A75AF"/>
    <w:rsid w:val="003B1720"/>
    <w:rsid w:val="003B20A8"/>
    <w:rsid w:val="003B2637"/>
    <w:rsid w:val="003B38CD"/>
    <w:rsid w:val="003B7E1A"/>
    <w:rsid w:val="003C14B4"/>
    <w:rsid w:val="003C3DA1"/>
    <w:rsid w:val="003D1E33"/>
    <w:rsid w:val="003D26D8"/>
    <w:rsid w:val="003D282A"/>
    <w:rsid w:val="003D2E40"/>
    <w:rsid w:val="003D31B2"/>
    <w:rsid w:val="003D43AA"/>
    <w:rsid w:val="003D481E"/>
    <w:rsid w:val="003D5DE9"/>
    <w:rsid w:val="003D6E27"/>
    <w:rsid w:val="003E45E5"/>
    <w:rsid w:val="003F18E0"/>
    <w:rsid w:val="003F3288"/>
    <w:rsid w:val="003F3445"/>
    <w:rsid w:val="003F3569"/>
    <w:rsid w:val="0040017E"/>
    <w:rsid w:val="00407121"/>
    <w:rsid w:val="00407789"/>
    <w:rsid w:val="00411938"/>
    <w:rsid w:val="004150A8"/>
    <w:rsid w:val="00420E29"/>
    <w:rsid w:val="00423D5B"/>
    <w:rsid w:val="004332C7"/>
    <w:rsid w:val="00435A17"/>
    <w:rsid w:val="00435E8D"/>
    <w:rsid w:val="00437F9F"/>
    <w:rsid w:val="00440464"/>
    <w:rsid w:val="004445E6"/>
    <w:rsid w:val="0045059B"/>
    <w:rsid w:val="00451BFA"/>
    <w:rsid w:val="00453CD1"/>
    <w:rsid w:val="00454F37"/>
    <w:rsid w:val="00456376"/>
    <w:rsid w:val="00456A63"/>
    <w:rsid w:val="00456FDC"/>
    <w:rsid w:val="004609DE"/>
    <w:rsid w:val="0046214F"/>
    <w:rsid w:val="00463125"/>
    <w:rsid w:val="004635F7"/>
    <w:rsid w:val="00465545"/>
    <w:rsid w:val="0046733B"/>
    <w:rsid w:val="004722EB"/>
    <w:rsid w:val="00473661"/>
    <w:rsid w:val="00477AAF"/>
    <w:rsid w:val="00480B39"/>
    <w:rsid w:val="00480CC6"/>
    <w:rsid w:val="004816BA"/>
    <w:rsid w:val="00484E51"/>
    <w:rsid w:val="00486299"/>
    <w:rsid w:val="00486A1D"/>
    <w:rsid w:val="00490AAC"/>
    <w:rsid w:val="004938FF"/>
    <w:rsid w:val="00494BF5"/>
    <w:rsid w:val="00494ED7"/>
    <w:rsid w:val="00496D48"/>
    <w:rsid w:val="004977D2"/>
    <w:rsid w:val="004979FA"/>
    <w:rsid w:val="004A0A6E"/>
    <w:rsid w:val="004A0AC2"/>
    <w:rsid w:val="004A2181"/>
    <w:rsid w:val="004A3A47"/>
    <w:rsid w:val="004A5702"/>
    <w:rsid w:val="004A5C25"/>
    <w:rsid w:val="004A6EBF"/>
    <w:rsid w:val="004B0BA2"/>
    <w:rsid w:val="004B0DAE"/>
    <w:rsid w:val="004B4D30"/>
    <w:rsid w:val="004C1DA3"/>
    <w:rsid w:val="004C2841"/>
    <w:rsid w:val="004C4D52"/>
    <w:rsid w:val="004C635B"/>
    <w:rsid w:val="004D2DE4"/>
    <w:rsid w:val="004E14A3"/>
    <w:rsid w:val="004E347F"/>
    <w:rsid w:val="004E34E4"/>
    <w:rsid w:val="004E47F0"/>
    <w:rsid w:val="004F0CE3"/>
    <w:rsid w:val="004F211F"/>
    <w:rsid w:val="004F21CC"/>
    <w:rsid w:val="005025E7"/>
    <w:rsid w:val="0050349B"/>
    <w:rsid w:val="00504FDB"/>
    <w:rsid w:val="00505EB5"/>
    <w:rsid w:val="00510E18"/>
    <w:rsid w:val="00516C27"/>
    <w:rsid w:val="005210D5"/>
    <w:rsid w:val="00525250"/>
    <w:rsid w:val="005253DD"/>
    <w:rsid w:val="00525B76"/>
    <w:rsid w:val="0053081D"/>
    <w:rsid w:val="00530F57"/>
    <w:rsid w:val="005351CB"/>
    <w:rsid w:val="00543BB2"/>
    <w:rsid w:val="00543FA7"/>
    <w:rsid w:val="00546294"/>
    <w:rsid w:val="005462A2"/>
    <w:rsid w:val="00547CD6"/>
    <w:rsid w:val="00554182"/>
    <w:rsid w:val="005555F2"/>
    <w:rsid w:val="0055632D"/>
    <w:rsid w:val="005635E1"/>
    <w:rsid w:val="0056555D"/>
    <w:rsid w:val="00566AF1"/>
    <w:rsid w:val="005700BE"/>
    <w:rsid w:val="00573E90"/>
    <w:rsid w:val="0057707F"/>
    <w:rsid w:val="005802F4"/>
    <w:rsid w:val="00586E35"/>
    <w:rsid w:val="00590FAC"/>
    <w:rsid w:val="00591EA2"/>
    <w:rsid w:val="00593844"/>
    <w:rsid w:val="005962DD"/>
    <w:rsid w:val="005967D4"/>
    <w:rsid w:val="00596DE4"/>
    <w:rsid w:val="00597E79"/>
    <w:rsid w:val="005A04DC"/>
    <w:rsid w:val="005A3F98"/>
    <w:rsid w:val="005A4487"/>
    <w:rsid w:val="005A57DA"/>
    <w:rsid w:val="005A689A"/>
    <w:rsid w:val="005A7FCA"/>
    <w:rsid w:val="005B0B7B"/>
    <w:rsid w:val="005C40C8"/>
    <w:rsid w:val="005C5B74"/>
    <w:rsid w:val="005C5CDA"/>
    <w:rsid w:val="005C6020"/>
    <w:rsid w:val="005C634B"/>
    <w:rsid w:val="005C6E89"/>
    <w:rsid w:val="005D0AC5"/>
    <w:rsid w:val="005D12AD"/>
    <w:rsid w:val="005D4397"/>
    <w:rsid w:val="005D66BF"/>
    <w:rsid w:val="005E2EFD"/>
    <w:rsid w:val="005E3176"/>
    <w:rsid w:val="005E3D3A"/>
    <w:rsid w:val="005E48F3"/>
    <w:rsid w:val="005E5415"/>
    <w:rsid w:val="005F066A"/>
    <w:rsid w:val="005F50B2"/>
    <w:rsid w:val="005F6BC2"/>
    <w:rsid w:val="00600A3B"/>
    <w:rsid w:val="006012D6"/>
    <w:rsid w:val="00601F13"/>
    <w:rsid w:val="00601FA1"/>
    <w:rsid w:val="00603625"/>
    <w:rsid w:val="00604B55"/>
    <w:rsid w:val="00605272"/>
    <w:rsid w:val="00607767"/>
    <w:rsid w:val="0061186A"/>
    <w:rsid w:val="00613844"/>
    <w:rsid w:val="006209F9"/>
    <w:rsid w:val="00622673"/>
    <w:rsid w:val="00626940"/>
    <w:rsid w:val="00631784"/>
    <w:rsid w:val="00633023"/>
    <w:rsid w:val="0063534C"/>
    <w:rsid w:val="0064070C"/>
    <w:rsid w:val="00643776"/>
    <w:rsid w:val="0064544E"/>
    <w:rsid w:val="00646346"/>
    <w:rsid w:val="0065508A"/>
    <w:rsid w:val="00655D25"/>
    <w:rsid w:val="006570BC"/>
    <w:rsid w:val="00657AFF"/>
    <w:rsid w:val="0066159B"/>
    <w:rsid w:val="00663F6C"/>
    <w:rsid w:val="00670351"/>
    <w:rsid w:val="006817F2"/>
    <w:rsid w:val="006875F0"/>
    <w:rsid w:val="0068771C"/>
    <w:rsid w:val="00687E1A"/>
    <w:rsid w:val="00690185"/>
    <w:rsid w:val="006914BF"/>
    <w:rsid w:val="006A1523"/>
    <w:rsid w:val="006A3A9D"/>
    <w:rsid w:val="006A458A"/>
    <w:rsid w:val="006A4B43"/>
    <w:rsid w:val="006B1BB9"/>
    <w:rsid w:val="006B4479"/>
    <w:rsid w:val="006B5997"/>
    <w:rsid w:val="006B5FF0"/>
    <w:rsid w:val="006B7B1F"/>
    <w:rsid w:val="006C3106"/>
    <w:rsid w:val="006C3806"/>
    <w:rsid w:val="006D081E"/>
    <w:rsid w:val="006D29B5"/>
    <w:rsid w:val="006D5FC9"/>
    <w:rsid w:val="006D64BB"/>
    <w:rsid w:val="006D68A9"/>
    <w:rsid w:val="006D77D6"/>
    <w:rsid w:val="006E3737"/>
    <w:rsid w:val="006E4D95"/>
    <w:rsid w:val="006F11C2"/>
    <w:rsid w:val="006F435C"/>
    <w:rsid w:val="006F5374"/>
    <w:rsid w:val="00701C55"/>
    <w:rsid w:val="00701D15"/>
    <w:rsid w:val="00704ADA"/>
    <w:rsid w:val="007068E1"/>
    <w:rsid w:val="0071396F"/>
    <w:rsid w:val="00713E98"/>
    <w:rsid w:val="00717DF9"/>
    <w:rsid w:val="00721D3B"/>
    <w:rsid w:val="00725851"/>
    <w:rsid w:val="007263CB"/>
    <w:rsid w:val="00730223"/>
    <w:rsid w:val="00733BBD"/>
    <w:rsid w:val="0074045A"/>
    <w:rsid w:val="00741240"/>
    <w:rsid w:val="007464BC"/>
    <w:rsid w:val="007465B2"/>
    <w:rsid w:val="00747B4E"/>
    <w:rsid w:val="00750899"/>
    <w:rsid w:val="00751767"/>
    <w:rsid w:val="0075688A"/>
    <w:rsid w:val="0075777E"/>
    <w:rsid w:val="0076065B"/>
    <w:rsid w:val="007634CA"/>
    <w:rsid w:val="007635AC"/>
    <w:rsid w:val="00772330"/>
    <w:rsid w:val="00777696"/>
    <w:rsid w:val="007829C6"/>
    <w:rsid w:val="00784794"/>
    <w:rsid w:val="00785C70"/>
    <w:rsid w:val="00785FE7"/>
    <w:rsid w:val="00793260"/>
    <w:rsid w:val="007939DB"/>
    <w:rsid w:val="00794788"/>
    <w:rsid w:val="0079490D"/>
    <w:rsid w:val="00795514"/>
    <w:rsid w:val="00796EFB"/>
    <w:rsid w:val="007A47CD"/>
    <w:rsid w:val="007A7DB5"/>
    <w:rsid w:val="007B0520"/>
    <w:rsid w:val="007B14A5"/>
    <w:rsid w:val="007B7D8D"/>
    <w:rsid w:val="007C4DB3"/>
    <w:rsid w:val="007C6C10"/>
    <w:rsid w:val="007D5747"/>
    <w:rsid w:val="007D5E83"/>
    <w:rsid w:val="007E176F"/>
    <w:rsid w:val="007E27D0"/>
    <w:rsid w:val="007E3C5D"/>
    <w:rsid w:val="007E6316"/>
    <w:rsid w:val="007E7E27"/>
    <w:rsid w:val="007F051C"/>
    <w:rsid w:val="007F0D62"/>
    <w:rsid w:val="007F145B"/>
    <w:rsid w:val="007F1674"/>
    <w:rsid w:val="007F1799"/>
    <w:rsid w:val="007F26F0"/>
    <w:rsid w:val="007F350F"/>
    <w:rsid w:val="007F51A5"/>
    <w:rsid w:val="008078EA"/>
    <w:rsid w:val="00811C9C"/>
    <w:rsid w:val="0081382C"/>
    <w:rsid w:val="00816CA7"/>
    <w:rsid w:val="00817C2A"/>
    <w:rsid w:val="00823D13"/>
    <w:rsid w:val="0082484C"/>
    <w:rsid w:val="00825526"/>
    <w:rsid w:val="00826C91"/>
    <w:rsid w:val="00827211"/>
    <w:rsid w:val="0082732D"/>
    <w:rsid w:val="008301F4"/>
    <w:rsid w:val="0083183E"/>
    <w:rsid w:val="00833F3F"/>
    <w:rsid w:val="00833FA3"/>
    <w:rsid w:val="00834537"/>
    <w:rsid w:val="008355DF"/>
    <w:rsid w:val="008374DC"/>
    <w:rsid w:val="008401AA"/>
    <w:rsid w:val="00840283"/>
    <w:rsid w:val="008421B3"/>
    <w:rsid w:val="00847154"/>
    <w:rsid w:val="00853006"/>
    <w:rsid w:val="008606B3"/>
    <w:rsid w:val="00861CE0"/>
    <w:rsid w:val="008623C7"/>
    <w:rsid w:val="00862545"/>
    <w:rsid w:val="00862B19"/>
    <w:rsid w:val="008700B7"/>
    <w:rsid w:val="008704C3"/>
    <w:rsid w:val="00873F0C"/>
    <w:rsid w:val="008751C1"/>
    <w:rsid w:val="00875E31"/>
    <w:rsid w:val="00876301"/>
    <w:rsid w:val="00876C34"/>
    <w:rsid w:val="00882A57"/>
    <w:rsid w:val="0088434B"/>
    <w:rsid w:val="00885CE6"/>
    <w:rsid w:val="00891940"/>
    <w:rsid w:val="00892185"/>
    <w:rsid w:val="00893BAF"/>
    <w:rsid w:val="00894A80"/>
    <w:rsid w:val="008954A9"/>
    <w:rsid w:val="00895A4C"/>
    <w:rsid w:val="008960F0"/>
    <w:rsid w:val="008970FC"/>
    <w:rsid w:val="008A0C83"/>
    <w:rsid w:val="008A0E22"/>
    <w:rsid w:val="008A0E4C"/>
    <w:rsid w:val="008A30C4"/>
    <w:rsid w:val="008A3AB6"/>
    <w:rsid w:val="008A5690"/>
    <w:rsid w:val="008A759F"/>
    <w:rsid w:val="008B186F"/>
    <w:rsid w:val="008B1A69"/>
    <w:rsid w:val="008B2AF1"/>
    <w:rsid w:val="008B2E64"/>
    <w:rsid w:val="008B35CC"/>
    <w:rsid w:val="008B397C"/>
    <w:rsid w:val="008B449B"/>
    <w:rsid w:val="008B4F6E"/>
    <w:rsid w:val="008B61A9"/>
    <w:rsid w:val="008B7845"/>
    <w:rsid w:val="008C2FDB"/>
    <w:rsid w:val="008C3139"/>
    <w:rsid w:val="008C385F"/>
    <w:rsid w:val="008C5095"/>
    <w:rsid w:val="008D7361"/>
    <w:rsid w:val="008D77BD"/>
    <w:rsid w:val="008E1431"/>
    <w:rsid w:val="008E1E04"/>
    <w:rsid w:val="008E213E"/>
    <w:rsid w:val="008E2A63"/>
    <w:rsid w:val="008E4634"/>
    <w:rsid w:val="008E5D43"/>
    <w:rsid w:val="008F02D5"/>
    <w:rsid w:val="008F0E98"/>
    <w:rsid w:val="008F1E30"/>
    <w:rsid w:val="008F2A3F"/>
    <w:rsid w:val="008F7B23"/>
    <w:rsid w:val="00901B60"/>
    <w:rsid w:val="00904DAA"/>
    <w:rsid w:val="00911EC2"/>
    <w:rsid w:val="0091228B"/>
    <w:rsid w:val="00915B02"/>
    <w:rsid w:val="00915B69"/>
    <w:rsid w:val="009174F5"/>
    <w:rsid w:val="00920919"/>
    <w:rsid w:val="00922F75"/>
    <w:rsid w:val="00935158"/>
    <w:rsid w:val="00935B72"/>
    <w:rsid w:val="0094107D"/>
    <w:rsid w:val="0094183B"/>
    <w:rsid w:val="0094289F"/>
    <w:rsid w:val="00942A57"/>
    <w:rsid w:val="00947B82"/>
    <w:rsid w:val="00951583"/>
    <w:rsid w:val="009610F9"/>
    <w:rsid w:val="00963904"/>
    <w:rsid w:val="00964272"/>
    <w:rsid w:val="00971E55"/>
    <w:rsid w:val="009727E6"/>
    <w:rsid w:val="00973EA8"/>
    <w:rsid w:val="00974F2B"/>
    <w:rsid w:val="00976A53"/>
    <w:rsid w:val="009823EE"/>
    <w:rsid w:val="00984A6B"/>
    <w:rsid w:val="00991AEA"/>
    <w:rsid w:val="00992066"/>
    <w:rsid w:val="009921C8"/>
    <w:rsid w:val="00993BB0"/>
    <w:rsid w:val="00996082"/>
    <w:rsid w:val="009A0921"/>
    <w:rsid w:val="009A092A"/>
    <w:rsid w:val="009A405B"/>
    <w:rsid w:val="009A5CB4"/>
    <w:rsid w:val="009B1DC7"/>
    <w:rsid w:val="009B640B"/>
    <w:rsid w:val="009B7563"/>
    <w:rsid w:val="009C0D7B"/>
    <w:rsid w:val="009C1626"/>
    <w:rsid w:val="009C26E9"/>
    <w:rsid w:val="009C645A"/>
    <w:rsid w:val="009C76B7"/>
    <w:rsid w:val="009C7C3E"/>
    <w:rsid w:val="009D12ED"/>
    <w:rsid w:val="009D2B02"/>
    <w:rsid w:val="009D2D44"/>
    <w:rsid w:val="009D3496"/>
    <w:rsid w:val="009D587D"/>
    <w:rsid w:val="009D5B2E"/>
    <w:rsid w:val="009D6D01"/>
    <w:rsid w:val="009D6EBC"/>
    <w:rsid w:val="009D72E6"/>
    <w:rsid w:val="009D740F"/>
    <w:rsid w:val="009D765D"/>
    <w:rsid w:val="009F0B64"/>
    <w:rsid w:val="009F1A61"/>
    <w:rsid w:val="009F1BDB"/>
    <w:rsid w:val="009F51A8"/>
    <w:rsid w:val="009F562C"/>
    <w:rsid w:val="009F6ACB"/>
    <w:rsid w:val="009F6BEA"/>
    <w:rsid w:val="009F70A8"/>
    <w:rsid w:val="00A06698"/>
    <w:rsid w:val="00A10A45"/>
    <w:rsid w:val="00A172DD"/>
    <w:rsid w:val="00A20CDA"/>
    <w:rsid w:val="00A24A56"/>
    <w:rsid w:val="00A261D5"/>
    <w:rsid w:val="00A276BD"/>
    <w:rsid w:val="00A3166B"/>
    <w:rsid w:val="00A31804"/>
    <w:rsid w:val="00A3450C"/>
    <w:rsid w:val="00A349DF"/>
    <w:rsid w:val="00A349F8"/>
    <w:rsid w:val="00A35EA3"/>
    <w:rsid w:val="00A3630F"/>
    <w:rsid w:val="00A40899"/>
    <w:rsid w:val="00A409E3"/>
    <w:rsid w:val="00A43F89"/>
    <w:rsid w:val="00A44487"/>
    <w:rsid w:val="00A45CDD"/>
    <w:rsid w:val="00A50A0C"/>
    <w:rsid w:val="00A53074"/>
    <w:rsid w:val="00A53D5E"/>
    <w:rsid w:val="00A65F8C"/>
    <w:rsid w:val="00A66F04"/>
    <w:rsid w:val="00A73DFE"/>
    <w:rsid w:val="00A802F6"/>
    <w:rsid w:val="00A821DB"/>
    <w:rsid w:val="00A95210"/>
    <w:rsid w:val="00A97A2C"/>
    <w:rsid w:val="00AA009A"/>
    <w:rsid w:val="00AA458A"/>
    <w:rsid w:val="00AA61B9"/>
    <w:rsid w:val="00AA7535"/>
    <w:rsid w:val="00AA7ED4"/>
    <w:rsid w:val="00AB01C4"/>
    <w:rsid w:val="00AB364F"/>
    <w:rsid w:val="00AB7775"/>
    <w:rsid w:val="00AC56F9"/>
    <w:rsid w:val="00AD1908"/>
    <w:rsid w:val="00AD2F9C"/>
    <w:rsid w:val="00AE2852"/>
    <w:rsid w:val="00AE4A2A"/>
    <w:rsid w:val="00AE6831"/>
    <w:rsid w:val="00AF57CF"/>
    <w:rsid w:val="00AF6656"/>
    <w:rsid w:val="00B00C60"/>
    <w:rsid w:val="00B01988"/>
    <w:rsid w:val="00B0581C"/>
    <w:rsid w:val="00B06C9F"/>
    <w:rsid w:val="00B10446"/>
    <w:rsid w:val="00B10800"/>
    <w:rsid w:val="00B108AD"/>
    <w:rsid w:val="00B10CA8"/>
    <w:rsid w:val="00B11816"/>
    <w:rsid w:val="00B160AF"/>
    <w:rsid w:val="00B16345"/>
    <w:rsid w:val="00B16E4E"/>
    <w:rsid w:val="00B27300"/>
    <w:rsid w:val="00B3129D"/>
    <w:rsid w:val="00B324A6"/>
    <w:rsid w:val="00B35360"/>
    <w:rsid w:val="00B369EA"/>
    <w:rsid w:val="00B427E2"/>
    <w:rsid w:val="00B42EDC"/>
    <w:rsid w:val="00B45589"/>
    <w:rsid w:val="00B53EC5"/>
    <w:rsid w:val="00B6205E"/>
    <w:rsid w:val="00B64635"/>
    <w:rsid w:val="00B65701"/>
    <w:rsid w:val="00B66C5D"/>
    <w:rsid w:val="00B70DCE"/>
    <w:rsid w:val="00B7191E"/>
    <w:rsid w:val="00B7193D"/>
    <w:rsid w:val="00B76B7D"/>
    <w:rsid w:val="00B8063F"/>
    <w:rsid w:val="00B831A3"/>
    <w:rsid w:val="00B842EA"/>
    <w:rsid w:val="00B867AA"/>
    <w:rsid w:val="00B920E9"/>
    <w:rsid w:val="00B9698E"/>
    <w:rsid w:val="00BA413C"/>
    <w:rsid w:val="00BA50EE"/>
    <w:rsid w:val="00BA6E99"/>
    <w:rsid w:val="00BB258C"/>
    <w:rsid w:val="00BB76C4"/>
    <w:rsid w:val="00BC330E"/>
    <w:rsid w:val="00BC62D5"/>
    <w:rsid w:val="00BC68F3"/>
    <w:rsid w:val="00BC794E"/>
    <w:rsid w:val="00BD6C67"/>
    <w:rsid w:val="00BD7391"/>
    <w:rsid w:val="00BE2F9C"/>
    <w:rsid w:val="00BE484D"/>
    <w:rsid w:val="00BE4D61"/>
    <w:rsid w:val="00BE5FF6"/>
    <w:rsid w:val="00BF02B4"/>
    <w:rsid w:val="00BF0CB9"/>
    <w:rsid w:val="00BF2A7C"/>
    <w:rsid w:val="00BF69E4"/>
    <w:rsid w:val="00BF6AD1"/>
    <w:rsid w:val="00C06A3D"/>
    <w:rsid w:val="00C07AF8"/>
    <w:rsid w:val="00C11B5B"/>
    <w:rsid w:val="00C14448"/>
    <w:rsid w:val="00C1617D"/>
    <w:rsid w:val="00C169A5"/>
    <w:rsid w:val="00C244ED"/>
    <w:rsid w:val="00C273B0"/>
    <w:rsid w:val="00C33615"/>
    <w:rsid w:val="00C34D44"/>
    <w:rsid w:val="00C36216"/>
    <w:rsid w:val="00C370B6"/>
    <w:rsid w:val="00C448CD"/>
    <w:rsid w:val="00C46C00"/>
    <w:rsid w:val="00C470D3"/>
    <w:rsid w:val="00C473C7"/>
    <w:rsid w:val="00C530BD"/>
    <w:rsid w:val="00C60CC0"/>
    <w:rsid w:val="00C65B40"/>
    <w:rsid w:val="00C65DF8"/>
    <w:rsid w:val="00C661A7"/>
    <w:rsid w:val="00C66781"/>
    <w:rsid w:val="00C673E6"/>
    <w:rsid w:val="00C723C5"/>
    <w:rsid w:val="00C74458"/>
    <w:rsid w:val="00C76348"/>
    <w:rsid w:val="00C801D5"/>
    <w:rsid w:val="00C80287"/>
    <w:rsid w:val="00C84907"/>
    <w:rsid w:val="00C90505"/>
    <w:rsid w:val="00C919A3"/>
    <w:rsid w:val="00C93750"/>
    <w:rsid w:val="00C96128"/>
    <w:rsid w:val="00CA03A0"/>
    <w:rsid w:val="00CA40C5"/>
    <w:rsid w:val="00CA4932"/>
    <w:rsid w:val="00CA733C"/>
    <w:rsid w:val="00CA775F"/>
    <w:rsid w:val="00CB1472"/>
    <w:rsid w:val="00CB1A28"/>
    <w:rsid w:val="00CB3FF7"/>
    <w:rsid w:val="00CB4E49"/>
    <w:rsid w:val="00CB57ED"/>
    <w:rsid w:val="00CB6C49"/>
    <w:rsid w:val="00CB7FCA"/>
    <w:rsid w:val="00CC3A34"/>
    <w:rsid w:val="00CC501C"/>
    <w:rsid w:val="00CD0600"/>
    <w:rsid w:val="00CD16E9"/>
    <w:rsid w:val="00CD32DF"/>
    <w:rsid w:val="00CD6F84"/>
    <w:rsid w:val="00CD7F77"/>
    <w:rsid w:val="00CE36F4"/>
    <w:rsid w:val="00CE3708"/>
    <w:rsid w:val="00CE3AA7"/>
    <w:rsid w:val="00CE7D7C"/>
    <w:rsid w:val="00CF234C"/>
    <w:rsid w:val="00CF6C01"/>
    <w:rsid w:val="00D06EBD"/>
    <w:rsid w:val="00D100C8"/>
    <w:rsid w:val="00D11C5E"/>
    <w:rsid w:val="00D13B27"/>
    <w:rsid w:val="00D206DC"/>
    <w:rsid w:val="00D217A5"/>
    <w:rsid w:val="00D26474"/>
    <w:rsid w:val="00D2706A"/>
    <w:rsid w:val="00D3437F"/>
    <w:rsid w:val="00D41FC9"/>
    <w:rsid w:val="00D47E7B"/>
    <w:rsid w:val="00D50567"/>
    <w:rsid w:val="00D51E7C"/>
    <w:rsid w:val="00D55742"/>
    <w:rsid w:val="00D563C1"/>
    <w:rsid w:val="00D61C2F"/>
    <w:rsid w:val="00D62A8A"/>
    <w:rsid w:val="00D70BED"/>
    <w:rsid w:val="00D73B2E"/>
    <w:rsid w:val="00D809EA"/>
    <w:rsid w:val="00D80A01"/>
    <w:rsid w:val="00D835CB"/>
    <w:rsid w:val="00D83EE2"/>
    <w:rsid w:val="00D84DF8"/>
    <w:rsid w:val="00D92FDC"/>
    <w:rsid w:val="00D9464C"/>
    <w:rsid w:val="00DA24F0"/>
    <w:rsid w:val="00DB078E"/>
    <w:rsid w:val="00DB0C86"/>
    <w:rsid w:val="00DB16A5"/>
    <w:rsid w:val="00DB1979"/>
    <w:rsid w:val="00DB4449"/>
    <w:rsid w:val="00DB47F5"/>
    <w:rsid w:val="00DB59D9"/>
    <w:rsid w:val="00DC0D72"/>
    <w:rsid w:val="00DC1D45"/>
    <w:rsid w:val="00DC33CA"/>
    <w:rsid w:val="00DC7D37"/>
    <w:rsid w:val="00DE404B"/>
    <w:rsid w:val="00DE6983"/>
    <w:rsid w:val="00E009FD"/>
    <w:rsid w:val="00E00C08"/>
    <w:rsid w:val="00E01556"/>
    <w:rsid w:val="00E01720"/>
    <w:rsid w:val="00E0485D"/>
    <w:rsid w:val="00E04F36"/>
    <w:rsid w:val="00E06A79"/>
    <w:rsid w:val="00E07114"/>
    <w:rsid w:val="00E1378F"/>
    <w:rsid w:val="00E14656"/>
    <w:rsid w:val="00E151A4"/>
    <w:rsid w:val="00E17A4C"/>
    <w:rsid w:val="00E214EF"/>
    <w:rsid w:val="00E21B18"/>
    <w:rsid w:val="00E2349D"/>
    <w:rsid w:val="00E25354"/>
    <w:rsid w:val="00E31AF6"/>
    <w:rsid w:val="00E32051"/>
    <w:rsid w:val="00E35530"/>
    <w:rsid w:val="00E35AC6"/>
    <w:rsid w:val="00E367C3"/>
    <w:rsid w:val="00E42587"/>
    <w:rsid w:val="00E4347E"/>
    <w:rsid w:val="00E44344"/>
    <w:rsid w:val="00E46DBC"/>
    <w:rsid w:val="00E53428"/>
    <w:rsid w:val="00E545F6"/>
    <w:rsid w:val="00E60118"/>
    <w:rsid w:val="00E61B3A"/>
    <w:rsid w:val="00E62CE3"/>
    <w:rsid w:val="00E62DE4"/>
    <w:rsid w:val="00E6381F"/>
    <w:rsid w:val="00E642DC"/>
    <w:rsid w:val="00E64E5E"/>
    <w:rsid w:val="00E66611"/>
    <w:rsid w:val="00E66B77"/>
    <w:rsid w:val="00E70B57"/>
    <w:rsid w:val="00E72998"/>
    <w:rsid w:val="00E72D7A"/>
    <w:rsid w:val="00E76414"/>
    <w:rsid w:val="00E8075F"/>
    <w:rsid w:val="00E82D32"/>
    <w:rsid w:val="00E90387"/>
    <w:rsid w:val="00E91215"/>
    <w:rsid w:val="00E92454"/>
    <w:rsid w:val="00E93FE6"/>
    <w:rsid w:val="00E969A6"/>
    <w:rsid w:val="00E975D1"/>
    <w:rsid w:val="00EA22D0"/>
    <w:rsid w:val="00EA5257"/>
    <w:rsid w:val="00EA6997"/>
    <w:rsid w:val="00EB179C"/>
    <w:rsid w:val="00EB5887"/>
    <w:rsid w:val="00EC06F1"/>
    <w:rsid w:val="00EC0848"/>
    <w:rsid w:val="00EC2AC6"/>
    <w:rsid w:val="00EC545C"/>
    <w:rsid w:val="00ED1457"/>
    <w:rsid w:val="00ED1C10"/>
    <w:rsid w:val="00ED2DA6"/>
    <w:rsid w:val="00ED3F9E"/>
    <w:rsid w:val="00ED4CE7"/>
    <w:rsid w:val="00ED544D"/>
    <w:rsid w:val="00ED5890"/>
    <w:rsid w:val="00EE2024"/>
    <w:rsid w:val="00EE4675"/>
    <w:rsid w:val="00EE6B7F"/>
    <w:rsid w:val="00EF152B"/>
    <w:rsid w:val="00EF3962"/>
    <w:rsid w:val="00EF64AB"/>
    <w:rsid w:val="00EF6F54"/>
    <w:rsid w:val="00F00B9A"/>
    <w:rsid w:val="00F11179"/>
    <w:rsid w:val="00F12E0B"/>
    <w:rsid w:val="00F16753"/>
    <w:rsid w:val="00F2235F"/>
    <w:rsid w:val="00F325D5"/>
    <w:rsid w:val="00F35556"/>
    <w:rsid w:val="00F40BF9"/>
    <w:rsid w:val="00F43D58"/>
    <w:rsid w:val="00F458EF"/>
    <w:rsid w:val="00F46E59"/>
    <w:rsid w:val="00F54E28"/>
    <w:rsid w:val="00F54FB4"/>
    <w:rsid w:val="00F55E26"/>
    <w:rsid w:val="00F57D4D"/>
    <w:rsid w:val="00F61118"/>
    <w:rsid w:val="00F627D2"/>
    <w:rsid w:val="00F66A43"/>
    <w:rsid w:val="00F73C9A"/>
    <w:rsid w:val="00F77FD3"/>
    <w:rsid w:val="00F80902"/>
    <w:rsid w:val="00F86525"/>
    <w:rsid w:val="00F9333A"/>
    <w:rsid w:val="00F942C4"/>
    <w:rsid w:val="00F951A8"/>
    <w:rsid w:val="00FA1A41"/>
    <w:rsid w:val="00FA1D46"/>
    <w:rsid w:val="00FA22E4"/>
    <w:rsid w:val="00FA2637"/>
    <w:rsid w:val="00FA5FD1"/>
    <w:rsid w:val="00FB2784"/>
    <w:rsid w:val="00FB5E0F"/>
    <w:rsid w:val="00FC0DE3"/>
    <w:rsid w:val="00FC1BA6"/>
    <w:rsid w:val="00FC27E1"/>
    <w:rsid w:val="00FC2ABF"/>
    <w:rsid w:val="00FC3A37"/>
    <w:rsid w:val="00FC6385"/>
    <w:rsid w:val="00FD1F7F"/>
    <w:rsid w:val="00FD6D90"/>
    <w:rsid w:val="00FD73F6"/>
    <w:rsid w:val="00FF27AA"/>
    <w:rsid w:val="00FF2DB5"/>
    <w:rsid w:val="00FF4545"/>
    <w:rsid w:val="00FF6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9800F"/>
  <w15:chartTrackingRefBased/>
  <w15:docId w15:val="{466CF505-F3DE-4C6D-BFE6-2EF36053E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iPriority="0" w:unhideWhenUsed="1" w:qFormat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iPriority="0" w:unhideWhenUsed="1" w:qFormat="1"/>
    <w:lsdException w:name="envelope return" w:semiHidden="1" w:uiPriority="0" w:unhideWhenUsed="1" w:qFormat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iPriority="0" w:unhideWhenUsed="1" w:qFormat="1"/>
    <w:lsdException w:name="table of authorities" w:semiHidden="1" w:unhideWhenUsed="1"/>
    <w:lsdException w:name="macro" w:semiHidden="1" w:uiPriority="0" w:unhideWhenUsed="1" w:qFormat="1"/>
    <w:lsdException w:name="toa heading" w:semiHidden="1" w:unhideWhenUsed="1"/>
    <w:lsdException w:name="List" w:semiHidden="1" w:uiPriority="0" w:unhideWhenUsed="1" w:qFormat="1"/>
    <w:lsdException w:name="List Bullet" w:semiHidden="1" w:uiPriority="0" w:unhideWhenUsed="1" w:qFormat="1"/>
    <w:lsdException w:name="List Number" w:semiHidden="1" w:uiPriority="0" w:unhideWhenUsed="1" w:qFormat="1"/>
    <w:lsdException w:name="List 2" w:semiHidden="1" w:uiPriority="0" w:unhideWhenUsed="1" w:qFormat="1"/>
    <w:lsdException w:name="List 3" w:semiHidden="1" w:uiPriority="0" w:unhideWhenUsed="1" w:qFormat="1"/>
    <w:lsdException w:name="List 4" w:semiHidden="1" w:uiPriority="0" w:unhideWhenUsed="1" w:qFormat="1"/>
    <w:lsdException w:name="List 5" w:semiHidden="1" w:uiPriority="0" w:unhideWhenUsed="1" w:qFormat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iPriority="0" w:unhideWhenUsed="1" w:qFormat="1"/>
    <w:lsdException w:name="List Bullet 5" w:semiHidden="1" w:uiPriority="0" w:unhideWhenUsed="1" w:qFormat="1"/>
    <w:lsdException w:name="List Number 2" w:semiHidden="1" w:uiPriority="0" w:unhideWhenUsed="1" w:qFormat="1"/>
    <w:lsdException w:name="List Number 3" w:semiHidden="1" w:uiPriority="0" w:unhideWhenUsed="1" w:qFormat="1"/>
    <w:lsdException w:name="List Number 4" w:semiHidden="1" w:uiPriority="0" w:unhideWhenUsed="1" w:qFormat="1"/>
    <w:lsdException w:name="List Number 5" w:semiHidden="1" w:uiPriority="0" w:unhideWhenUsed="1" w:qFormat="1"/>
    <w:lsdException w:name="Title" w:uiPriority="0" w:qFormat="1"/>
    <w:lsdException w:name="Closing" w:semiHidden="1" w:uiPriority="0" w:unhideWhenUsed="1" w:qFormat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 w:qFormat="1"/>
    <w:lsdException w:name="List Continue" w:semiHidden="1" w:uiPriority="0" w:unhideWhenUsed="1" w:qFormat="1"/>
    <w:lsdException w:name="List Continue 2" w:semiHidden="1" w:uiPriority="0" w:unhideWhenUsed="1" w:qFormat="1"/>
    <w:lsdException w:name="List Continue 3" w:semiHidden="1" w:uiPriority="0" w:unhideWhenUsed="1" w:qFormat="1"/>
    <w:lsdException w:name="List Continue 4" w:semiHidden="1" w:uiPriority="0" w:unhideWhenUsed="1" w:qFormat="1"/>
    <w:lsdException w:name="List Continue 5" w:semiHidden="1" w:uiPriority="0" w:unhideWhenUsed="1" w:qFormat="1"/>
    <w:lsdException w:name="Message Header" w:semiHidden="1" w:uiPriority="0" w:unhideWhenUsed="1" w:qFormat="1"/>
    <w:lsdException w:name="Subtitle" w:uiPriority="0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iPriority="0" w:unhideWhenUsed="1" w:qFormat="1"/>
    <w:lsdException w:name="Body Text First Indent 2" w:semiHidden="1" w:uiPriority="0" w:unhideWhenUsed="1" w:qFormat="1"/>
    <w:lsdException w:name="Note Heading" w:semiHidden="1" w:uiPriority="0" w:unhideWhenUsed="1" w:qFormat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iPriority="0" w:unhideWhenUsed="1" w:qFormat="1"/>
    <w:lsdException w:name="Plain Text" w:semiHidden="1" w:unhideWhenUsed="1" w:qFormat="1"/>
    <w:lsdException w:name="E-mail Signature" w:semiHidden="1" w:uiPriority="0" w:unhideWhenUsed="1" w:qFormat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iPriority="0" w:unhideWhenUsed="1" w:qFormat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4F37"/>
    <w:pPr>
      <w:spacing w:after="200" w:line="276" w:lineRule="auto"/>
    </w:pPr>
    <w:rPr>
      <w:rFonts w:ascii="Calibri" w:eastAsia="Calibri" w:hAnsi="Calibri" w:cs="Times New Roman"/>
      <w:kern w:val="0"/>
      <w:lang w:val="ro-RO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C385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o-RO"/>
    </w:rPr>
  </w:style>
  <w:style w:type="paragraph" w:styleId="Heading2">
    <w:name w:val="heading 2"/>
    <w:basedOn w:val="Normal"/>
    <w:next w:val="Normal"/>
    <w:link w:val="Heading2Char"/>
    <w:unhideWhenUsed/>
    <w:qFormat/>
    <w:rsid w:val="008C385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8C385F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28"/>
      <w:szCs w:val="20"/>
    </w:rPr>
  </w:style>
  <w:style w:type="paragraph" w:styleId="Heading4">
    <w:name w:val="heading 4"/>
    <w:basedOn w:val="Normal"/>
    <w:next w:val="Normal"/>
    <w:link w:val="Heading4Char"/>
    <w:qFormat/>
    <w:rsid w:val="008C385F"/>
    <w:pPr>
      <w:keepNext/>
      <w:spacing w:after="0" w:line="240" w:lineRule="auto"/>
      <w:ind w:firstLine="720"/>
      <w:jc w:val="both"/>
      <w:outlineLvl w:val="3"/>
    </w:pPr>
    <w:rPr>
      <w:rFonts w:ascii="Times New Roman" w:eastAsia="Times New Roman" w:hAnsi="Times New Roman"/>
      <w:sz w:val="24"/>
      <w:szCs w:val="20"/>
      <w:lang w:val="en-US"/>
    </w:rPr>
  </w:style>
  <w:style w:type="paragraph" w:styleId="Heading5">
    <w:name w:val="heading 5"/>
    <w:basedOn w:val="Normal"/>
    <w:next w:val="Normal"/>
    <w:link w:val="Heading5Char"/>
    <w:qFormat/>
    <w:rsid w:val="008C385F"/>
    <w:pPr>
      <w:keepNext/>
      <w:spacing w:after="0" w:line="240" w:lineRule="auto"/>
      <w:ind w:left="720"/>
      <w:jc w:val="both"/>
      <w:outlineLvl w:val="4"/>
    </w:pPr>
    <w:rPr>
      <w:rFonts w:ascii="Times New Roman" w:eastAsia="Times New Roman" w:hAnsi="Times New Roman"/>
      <w:b/>
      <w:i/>
      <w:sz w:val="24"/>
      <w:szCs w:val="20"/>
    </w:rPr>
  </w:style>
  <w:style w:type="paragraph" w:styleId="Heading6">
    <w:name w:val="heading 6"/>
    <w:basedOn w:val="Normal"/>
    <w:next w:val="Normal"/>
    <w:link w:val="Heading6Char"/>
    <w:qFormat/>
    <w:rsid w:val="008C385F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/>
      <w:bCs/>
      <w:sz w:val="28"/>
      <w:szCs w:val="28"/>
    </w:rPr>
  </w:style>
  <w:style w:type="paragraph" w:styleId="Heading7">
    <w:name w:val="heading 7"/>
    <w:basedOn w:val="Normal"/>
    <w:next w:val="Normal"/>
    <w:link w:val="Heading7Char"/>
    <w:qFormat/>
    <w:rsid w:val="008C385F"/>
    <w:pPr>
      <w:keepNext/>
      <w:numPr>
        <w:ilvl w:val="1"/>
        <w:numId w:val="1"/>
      </w:numPr>
      <w:spacing w:after="0" w:line="240" w:lineRule="auto"/>
      <w:jc w:val="both"/>
      <w:outlineLvl w:val="6"/>
    </w:pPr>
    <w:rPr>
      <w:rFonts w:ascii="Times New Roman" w:eastAsia="Times New Roman" w:hAnsi="Times New Roman"/>
      <w:sz w:val="24"/>
      <w:szCs w:val="20"/>
    </w:rPr>
  </w:style>
  <w:style w:type="paragraph" w:styleId="Heading8">
    <w:name w:val="heading 8"/>
    <w:basedOn w:val="Normal"/>
    <w:next w:val="Normal"/>
    <w:link w:val="Heading8Char"/>
    <w:qFormat/>
    <w:rsid w:val="008C385F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8C385F"/>
    <w:pPr>
      <w:keepNext/>
      <w:autoSpaceDE w:val="0"/>
      <w:autoSpaceDN w:val="0"/>
      <w:adjustRightInd w:val="0"/>
      <w:spacing w:after="0" w:line="240" w:lineRule="auto"/>
      <w:jc w:val="center"/>
      <w:outlineLvl w:val="8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sid w:val="008C385F"/>
    <w:rPr>
      <w:rFonts w:ascii="Times New Roman" w:eastAsia="Times New Roman" w:hAnsi="Times New Roman" w:cs="Times New Roman"/>
      <w:b/>
      <w:bCs/>
      <w:kern w:val="36"/>
      <w:sz w:val="48"/>
      <w:szCs w:val="48"/>
      <w:lang w:val="ro-RO" w:eastAsia="ro-RO"/>
      <w14:ligatures w14:val="none"/>
    </w:rPr>
  </w:style>
  <w:style w:type="character" w:customStyle="1" w:styleId="Heading2Char">
    <w:name w:val="Heading 2 Char"/>
    <w:basedOn w:val="DefaultParagraphFont"/>
    <w:link w:val="Heading2"/>
    <w:qFormat/>
    <w:rsid w:val="008C385F"/>
    <w:rPr>
      <w:rFonts w:ascii="Cambria" w:eastAsia="Times New Roman" w:hAnsi="Cambria" w:cs="Times New Roman"/>
      <w:b/>
      <w:bCs/>
      <w:i/>
      <w:iCs/>
      <w:kern w:val="0"/>
      <w:sz w:val="28"/>
      <w:szCs w:val="28"/>
      <w:lang w:val="ro-RO"/>
      <w14:ligatures w14:val="none"/>
    </w:rPr>
  </w:style>
  <w:style w:type="character" w:customStyle="1" w:styleId="Heading3Char">
    <w:name w:val="Heading 3 Char"/>
    <w:basedOn w:val="DefaultParagraphFont"/>
    <w:link w:val="Heading3"/>
    <w:qFormat/>
    <w:rsid w:val="008C385F"/>
    <w:rPr>
      <w:rFonts w:ascii="Times New Roman" w:eastAsia="Times New Roman" w:hAnsi="Times New Roman" w:cs="Times New Roman"/>
      <w:b/>
      <w:kern w:val="0"/>
      <w:sz w:val="28"/>
      <w:szCs w:val="20"/>
      <w:lang w:val="ro-RO"/>
      <w14:ligatures w14:val="none"/>
    </w:rPr>
  </w:style>
  <w:style w:type="character" w:customStyle="1" w:styleId="Heading4Char">
    <w:name w:val="Heading 4 Char"/>
    <w:basedOn w:val="DefaultParagraphFont"/>
    <w:link w:val="Heading4"/>
    <w:qFormat/>
    <w:rsid w:val="008C385F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Heading5Char">
    <w:name w:val="Heading 5 Char"/>
    <w:basedOn w:val="DefaultParagraphFont"/>
    <w:link w:val="Heading5"/>
    <w:qFormat/>
    <w:rsid w:val="008C385F"/>
    <w:rPr>
      <w:rFonts w:ascii="Times New Roman" w:eastAsia="Times New Roman" w:hAnsi="Times New Roman" w:cs="Times New Roman"/>
      <w:b/>
      <w:i/>
      <w:kern w:val="0"/>
      <w:sz w:val="24"/>
      <w:szCs w:val="20"/>
      <w:lang w:val="ro-RO"/>
      <w14:ligatures w14:val="none"/>
    </w:rPr>
  </w:style>
  <w:style w:type="character" w:customStyle="1" w:styleId="Heading6Char">
    <w:name w:val="Heading 6 Char"/>
    <w:basedOn w:val="DefaultParagraphFont"/>
    <w:link w:val="Heading6"/>
    <w:qFormat/>
    <w:rsid w:val="008C385F"/>
    <w:rPr>
      <w:rFonts w:ascii="Times New Roman" w:eastAsia="Times New Roman" w:hAnsi="Times New Roman" w:cs="Times New Roman"/>
      <w:bCs/>
      <w:kern w:val="0"/>
      <w:sz w:val="28"/>
      <w:szCs w:val="28"/>
      <w:lang w:val="ro-RO"/>
      <w14:ligatures w14:val="none"/>
    </w:rPr>
  </w:style>
  <w:style w:type="character" w:customStyle="1" w:styleId="Heading7Char">
    <w:name w:val="Heading 7 Char"/>
    <w:basedOn w:val="DefaultParagraphFont"/>
    <w:link w:val="Heading7"/>
    <w:qFormat/>
    <w:rsid w:val="008C385F"/>
    <w:rPr>
      <w:rFonts w:ascii="Times New Roman" w:eastAsia="Times New Roman" w:hAnsi="Times New Roman" w:cs="Times New Roman"/>
      <w:kern w:val="0"/>
      <w:sz w:val="24"/>
      <w:szCs w:val="20"/>
      <w:lang w:val="ro-RO"/>
      <w14:ligatures w14:val="none"/>
    </w:rPr>
  </w:style>
  <w:style w:type="character" w:customStyle="1" w:styleId="Heading8Char">
    <w:name w:val="Heading 8 Char"/>
    <w:basedOn w:val="DefaultParagraphFont"/>
    <w:link w:val="Heading8"/>
    <w:qFormat/>
    <w:rsid w:val="008C385F"/>
    <w:rPr>
      <w:rFonts w:ascii="Times New Roman" w:eastAsia="Times New Roman" w:hAnsi="Times New Roman" w:cs="Times New Roman"/>
      <w:i/>
      <w:iCs/>
      <w:kern w:val="0"/>
      <w:sz w:val="24"/>
      <w:szCs w:val="24"/>
      <w:lang w:val="ro-RO"/>
      <w14:ligatures w14:val="none"/>
    </w:rPr>
  </w:style>
  <w:style w:type="character" w:customStyle="1" w:styleId="Heading9Char">
    <w:name w:val="Heading 9 Char"/>
    <w:basedOn w:val="DefaultParagraphFont"/>
    <w:link w:val="Heading9"/>
    <w:qFormat/>
    <w:rsid w:val="008C385F"/>
    <w:rPr>
      <w:rFonts w:ascii="Times New Roman" w:eastAsia="Times New Roman" w:hAnsi="Times New Roman" w:cs="Times New Roman"/>
      <w:b/>
      <w:bCs/>
      <w:kern w:val="0"/>
      <w:sz w:val="24"/>
      <w:szCs w:val="24"/>
      <w:lang w:val="ro-RO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qFormat/>
    <w:rsid w:val="008C385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8C385F"/>
    <w:rPr>
      <w:rFonts w:ascii="Tahoma" w:eastAsia="Calibri" w:hAnsi="Tahoma" w:cs="Times New Roman"/>
      <w:kern w:val="0"/>
      <w:sz w:val="16"/>
      <w:szCs w:val="16"/>
      <w:lang w:val="ro-RO"/>
      <w14:ligatures w14:val="none"/>
    </w:rPr>
  </w:style>
  <w:style w:type="paragraph" w:styleId="BlockText">
    <w:name w:val="Block Text"/>
    <w:basedOn w:val="Normal"/>
    <w:qFormat/>
    <w:rsid w:val="008C385F"/>
    <w:pPr>
      <w:numPr>
        <w:numId w:val="2"/>
      </w:numPr>
      <w:tabs>
        <w:tab w:val="clear" w:pos="720"/>
      </w:tabs>
      <w:spacing w:after="120" w:line="240" w:lineRule="auto"/>
      <w:ind w:left="1440" w:right="1440" w:firstLine="0"/>
    </w:pPr>
    <w:rPr>
      <w:rFonts w:ascii="Times New Roman" w:eastAsia="Times New Roman" w:hAnsi="Times New Roman"/>
      <w:sz w:val="20"/>
      <w:szCs w:val="20"/>
      <w:lang w:val="en-US"/>
    </w:rPr>
  </w:style>
  <w:style w:type="paragraph" w:styleId="BodyText">
    <w:name w:val="Body Text"/>
    <w:basedOn w:val="Normal"/>
    <w:link w:val="BodyTextChar"/>
    <w:qFormat/>
    <w:rsid w:val="008C385F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qFormat/>
    <w:rsid w:val="008C385F"/>
    <w:rPr>
      <w:rFonts w:ascii="Times New Roman" w:eastAsia="Times New Roman" w:hAnsi="Times New Roman" w:cs="Times New Roman"/>
      <w:kern w:val="0"/>
      <w:sz w:val="24"/>
      <w:szCs w:val="24"/>
      <w:lang w:val="ro-RO"/>
      <w14:ligatures w14:val="none"/>
    </w:rPr>
  </w:style>
  <w:style w:type="paragraph" w:styleId="BodyText2">
    <w:name w:val="Body Text 2"/>
    <w:basedOn w:val="Normal"/>
    <w:link w:val="BodyText2Char"/>
    <w:qFormat/>
    <w:rsid w:val="008C385F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qFormat/>
    <w:rsid w:val="008C385F"/>
    <w:rPr>
      <w:rFonts w:ascii="Times New Roman" w:eastAsia="Times New Roman" w:hAnsi="Times New Roman" w:cs="Times New Roman"/>
      <w:kern w:val="0"/>
      <w:sz w:val="24"/>
      <w:szCs w:val="24"/>
      <w:lang w:val="ro-RO"/>
      <w14:ligatures w14:val="none"/>
    </w:rPr>
  </w:style>
  <w:style w:type="paragraph" w:styleId="BodyText3">
    <w:name w:val="Body Text 3"/>
    <w:basedOn w:val="Normal"/>
    <w:link w:val="BodyText3Char"/>
    <w:qFormat/>
    <w:rsid w:val="008C385F"/>
    <w:pPr>
      <w:spacing w:after="0" w:line="240" w:lineRule="auto"/>
      <w:jc w:val="both"/>
    </w:pPr>
    <w:rPr>
      <w:rFonts w:ascii="Tahoma" w:eastAsia="Times New Roman" w:hAnsi="Tahoma"/>
      <w:szCs w:val="20"/>
      <w:lang w:val="en-US"/>
    </w:rPr>
  </w:style>
  <w:style w:type="character" w:customStyle="1" w:styleId="BodyText3Char">
    <w:name w:val="Body Text 3 Char"/>
    <w:basedOn w:val="DefaultParagraphFont"/>
    <w:link w:val="BodyText3"/>
    <w:qFormat/>
    <w:rsid w:val="008C385F"/>
    <w:rPr>
      <w:rFonts w:ascii="Tahoma" w:eastAsia="Times New Roman" w:hAnsi="Tahoma" w:cs="Times New Roman"/>
      <w:kern w:val="0"/>
      <w:szCs w:val="20"/>
      <w14:ligatures w14:val="none"/>
    </w:rPr>
  </w:style>
  <w:style w:type="paragraph" w:styleId="BodyTextFirstIndent">
    <w:name w:val="Body Text First Indent"/>
    <w:basedOn w:val="BodyText"/>
    <w:link w:val="BodyTextFirstIndentChar"/>
    <w:qFormat/>
    <w:rsid w:val="008C385F"/>
    <w:pPr>
      <w:ind w:firstLine="210"/>
    </w:pPr>
    <w:rPr>
      <w:lang w:val="en-US"/>
    </w:rPr>
  </w:style>
  <w:style w:type="character" w:customStyle="1" w:styleId="BodyTextFirstIndentChar">
    <w:name w:val="Body Text First Indent Char"/>
    <w:basedOn w:val="BodyTextChar"/>
    <w:link w:val="BodyTextFirstIndent"/>
    <w:qFormat/>
    <w:rsid w:val="008C385F"/>
    <w:rPr>
      <w:rFonts w:ascii="Times New Roman" w:eastAsia="Times New Roman" w:hAnsi="Times New Roman" w:cs="Times New Roman"/>
      <w:kern w:val="0"/>
      <w:sz w:val="24"/>
      <w:szCs w:val="24"/>
      <w:lang w:val="ro-RO"/>
      <w14:ligatures w14:val="none"/>
    </w:rPr>
  </w:style>
  <w:style w:type="paragraph" w:styleId="BodyTextIndent">
    <w:name w:val="Body Text Indent"/>
    <w:basedOn w:val="Normal"/>
    <w:link w:val="BodyTextIndentChar"/>
    <w:qFormat/>
    <w:rsid w:val="008C385F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NewRoman" w:hAnsi="TimesNewRoman"/>
      <w:b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qFormat/>
    <w:rsid w:val="008C385F"/>
    <w:rPr>
      <w:rFonts w:ascii="TimesNewRoman" w:eastAsia="Calibri" w:hAnsi="TimesNewRoman" w:cs="Times New Roman"/>
      <w:b/>
      <w:kern w:val="0"/>
      <w:sz w:val="24"/>
      <w:szCs w:val="24"/>
      <w:lang w:val="ro-RO"/>
      <w14:ligatures w14:val="none"/>
    </w:rPr>
  </w:style>
  <w:style w:type="paragraph" w:styleId="BodyTextFirstIndent2">
    <w:name w:val="Body Text First Indent 2"/>
    <w:basedOn w:val="BodyTextIndent"/>
    <w:link w:val="BodyTextFirstIndent2Char"/>
    <w:qFormat/>
    <w:rsid w:val="008C385F"/>
    <w:pPr>
      <w:autoSpaceDE/>
      <w:autoSpaceDN/>
      <w:adjustRightInd/>
      <w:spacing w:after="120"/>
      <w:ind w:left="360" w:firstLine="210"/>
      <w:jc w:val="left"/>
    </w:pPr>
    <w:rPr>
      <w:lang w:val="en-US"/>
    </w:rPr>
  </w:style>
  <w:style w:type="character" w:customStyle="1" w:styleId="BodyTextFirstIndent2Char">
    <w:name w:val="Body Text First Indent 2 Char"/>
    <w:basedOn w:val="BodyTextIndentChar"/>
    <w:link w:val="BodyTextFirstIndent2"/>
    <w:qFormat/>
    <w:rsid w:val="008C385F"/>
    <w:rPr>
      <w:rFonts w:ascii="TimesNewRoman" w:eastAsia="Calibri" w:hAnsi="TimesNewRoman" w:cs="Times New Roman"/>
      <w:b/>
      <w:kern w:val="0"/>
      <w:sz w:val="24"/>
      <w:szCs w:val="24"/>
      <w:lang w:val="ro-RO"/>
      <w14:ligatures w14:val="none"/>
    </w:rPr>
  </w:style>
  <w:style w:type="paragraph" w:styleId="BodyTextIndent2">
    <w:name w:val="Body Text Indent 2"/>
    <w:basedOn w:val="Normal"/>
    <w:link w:val="BodyTextIndent2Char"/>
    <w:qFormat/>
    <w:rsid w:val="008C385F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qFormat/>
    <w:rsid w:val="008C385F"/>
    <w:rPr>
      <w:rFonts w:ascii="Times New Roman" w:eastAsia="Times New Roman" w:hAnsi="Times New Roman" w:cs="Times New Roman"/>
      <w:kern w:val="0"/>
      <w:sz w:val="24"/>
      <w:szCs w:val="24"/>
      <w:lang w:val="ro-RO"/>
      <w14:ligatures w14:val="none"/>
    </w:rPr>
  </w:style>
  <w:style w:type="paragraph" w:styleId="BodyTextIndent3">
    <w:name w:val="Body Text Indent 3"/>
    <w:basedOn w:val="Normal"/>
    <w:link w:val="BodyTextIndent3Char"/>
    <w:qFormat/>
    <w:rsid w:val="008C385F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qFormat/>
    <w:rsid w:val="008C385F"/>
    <w:rPr>
      <w:rFonts w:ascii="Times New Roman" w:eastAsia="Times New Roman" w:hAnsi="Times New Roman" w:cs="Times New Roman"/>
      <w:kern w:val="0"/>
      <w:sz w:val="16"/>
      <w:szCs w:val="16"/>
      <w:lang w:val="ro-RO"/>
      <w14:ligatures w14:val="none"/>
    </w:rPr>
  </w:style>
  <w:style w:type="paragraph" w:styleId="Caption">
    <w:name w:val="caption"/>
    <w:basedOn w:val="Normal"/>
    <w:next w:val="Normal"/>
    <w:qFormat/>
    <w:rsid w:val="008C385F"/>
    <w:pPr>
      <w:spacing w:before="120" w:after="120" w:line="240" w:lineRule="auto"/>
    </w:pPr>
    <w:rPr>
      <w:rFonts w:ascii="Times New Roman" w:eastAsia="Times New Roman" w:hAnsi="Times New Roman"/>
      <w:b/>
      <w:bCs/>
      <w:sz w:val="20"/>
      <w:szCs w:val="20"/>
      <w:lang w:val="en-US"/>
    </w:rPr>
  </w:style>
  <w:style w:type="paragraph" w:styleId="Closing">
    <w:name w:val="Closing"/>
    <w:basedOn w:val="Normal"/>
    <w:link w:val="ClosingChar"/>
    <w:qFormat/>
    <w:rsid w:val="008C385F"/>
    <w:pPr>
      <w:spacing w:after="0" w:line="240" w:lineRule="auto"/>
      <w:ind w:left="4320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ClosingChar">
    <w:name w:val="Closing Char"/>
    <w:basedOn w:val="DefaultParagraphFont"/>
    <w:link w:val="Closing"/>
    <w:qFormat/>
    <w:rsid w:val="008C385F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styleId="CommentReference">
    <w:name w:val="annotation reference"/>
    <w:uiPriority w:val="99"/>
    <w:semiHidden/>
    <w:unhideWhenUsed/>
    <w:qFormat/>
    <w:rsid w:val="008C38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8C385F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8C385F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8C385F"/>
    <w:rPr>
      <w:b/>
      <w:bCs/>
      <w:lang w:eastAsia="ro-RO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8C385F"/>
    <w:rPr>
      <w:rFonts w:ascii="Times New Roman" w:eastAsia="Times New Roman" w:hAnsi="Times New Roman" w:cs="Times New Roman"/>
      <w:b/>
      <w:bCs/>
      <w:kern w:val="0"/>
      <w:sz w:val="20"/>
      <w:szCs w:val="20"/>
      <w:lang w:eastAsia="ro-RO"/>
      <w14:ligatures w14:val="none"/>
    </w:rPr>
  </w:style>
  <w:style w:type="paragraph" w:styleId="Date">
    <w:name w:val="Date"/>
    <w:basedOn w:val="Normal"/>
    <w:next w:val="Normal"/>
    <w:link w:val="DateChar"/>
    <w:qFormat/>
    <w:rsid w:val="008C385F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DateChar">
    <w:name w:val="Date Char"/>
    <w:basedOn w:val="DefaultParagraphFont"/>
    <w:link w:val="Date"/>
    <w:qFormat/>
    <w:rsid w:val="008C385F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DocumentMap">
    <w:name w:val="Document Map"/>
    <w:basedOn w:val="Normal"/>
    <w:link w:val="DocumentMapChar"/>
    <w:semiHidden/>
    <w:qFormat/>
    <w:rsid w:val="008C385F"/>
    <w:pPr>
      <w:shd w:val="clear" w:color="auto" w:fill="000080"/>
      <w:spacing w:after="0" w:line="240" w:lineRule="auto"/>
    </w:pPr>
    <w:rPr>
      <w:rFonts w:ascii="Tahoma" w:hAnsi="Tahoma"/>
      <w:sz w:val="20"/>
      <w:szCs w:val="20"/>
      <w:lang w:val="en-US"/>
    </w:rPr>
  </w:style>
  <w:style w:type="character" w:customStyle="1" w:styleId="DocumentMapChar">
    <w:name w:val="Document Map Char"/>
    <w:basedOn w:val="DefaultParagraphFont"/>
    <w:link w:val="DocumentMap"/>
    <w:semiHidden/>
    <w:qFormat/>
    <w:rsid w:val="008C385F"/>
    <w:rPr>
      <w:rFonts w:ascii="Tahoma" w:eastAsia="Calibri" w:hAnsi="Tahoma" w:cs="Times New Roman"/>
      <w:kern w:val="0"/>
      <w:sz w:val="20"/>
      <w:szCs w:val="20"/>
      <w:shd w:val="clear" w:color="auto" w:fill="000080"/>
      <w14:ligatures w14:val="none"/>
    </w:rPr>
  </w:style>
  <w:style w:type="paragraph" w:styleId="E-mailSignature">
    <w:name w:val="E-mail Signature"/>
    <w:basedOn w:val="Normal"/>
    <w:link w:val="E-mailSignatureChar"/>
    <w:qFormat/>
    <w:rsid w:val="008C385F"/>
    <w:pPr>
      <w:numPr>
        <w:numId w:val="3"/>
      </w:numPr>
      <w:tabs>
        <w:tab w:val="clear" w:pos="1080"/>
      </w:tabs>
      <w:spacing w:after="0" w:line="240" w:lineRule="auto"/>
      <w:ind w:left="0" w:firstLine="0"/>
    </w:pPr>
    <w:rPr>
      <w:rFonts w:ascii="Times New Roman" w:eastAsia="Times New Roman" w:hAnsi="Times New Roman"/>
      <w:sz w:val="20"/>
      <w:szCs w:val="20"/>
    </w:rPr>
  </w:style>
  <w:style w:type="character" w:customStyle="1" w:styleId="E-mailSignatureChar">
    <w:name w:val="E-mail Signature Char"/>
    <w:basedOn w:val="DefaultParagraphFont"/>
    <w:link w:val="E-mailSignature"/>
    <w:qFormat/>
    <w:rsid w:val="008C385F"/>
    <w:rPr>
      <w:rFonts w:ascii="Times New Roman" w:eastAsia="Times New Roman" w:hAnsi="Times New Roman" w:cs="Times New Roman"/>
      <w:kern w:val="0"/>
      <w:sz w:val="20"/>
      <w:szCs w:val="20"/>
      <w:lang w:val="ro-RO"/>
      <w14:ligatures w14:val="none"/>
    </w:rPr>
  </w:style>
  <w:style w:type="character" w:styleId="Emphasis">
    <w:name w:val="Emphasis"/>
    <w:basedOn w:val="DefaultParagraphFont"/>
    <w:uiPriority w:val="20"/>
    <w:qFormat/>
    <w:rsid w:val="008C385F"/>
    <w:rPr>
      <w:i/>
      <w:iCs/>
    </w:rPr>
  </w:style>
  <w:style w:type="paragraph" w:styleId="EndnoteText">
    <w:name w:val="endnote text"/>
    <w:basedOn w:val="Normal"/>
    <w:link w:val="EndnoteTextChar"/>
    <w:semiHidden/>
    <w:qFormat/>
    <w:rsid w:val="008C385F"/>
    <w:pPr>
      <w:spacing w:after="0" w:line="240" w:lineRule="auto"/>
    </w:pPr>
    <w:rPr>
      <w:sz w:val="20"/>
      <w:szCs w:val="20"/>
      <w:lang w:val="en-US"/>
    </w:rPr>
  </w:style>
  <w:style w:type="character" w:customStyle="1" w:styleId="EndnoteTextChar">
    <w:name w:val="Endnote Text Char"/>
    <w:basedOn w:val="DefaultParagraphFont"/>
    <w:link w:val="EndnoteText"/>
    <w:semiHidden/>
    <w:qFormat/>
    <w:rsid w:val="008C385F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EnvelopeAddress">
    <w:name w:val="envelope address"/>
    <w:basedOn w:val="Normal"/>
    <w:qFormat/>
    <w:rsid w:val="008C385F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Arial" w:eastAsia="Times New Roman" w:hAnsi="Arial" w:cs="Arial"/>
      <w:sz w:val="24"/>
      <w:szCs w:val="24"/>
      <w:lang w:val="en-US"/>
    </w:rPr>
  </w:style>
  <w:style w:type="paragraph" w:styleId="EnvelopeReturn">
    <w:name w:val="envelope return"/>
    <w:basedOn w:val="Normal"/>
    <w:qFormat/>
    <w:rsid w:val="008C385F"/>
    <w:pPr>
      <w:spacing w:after="0" w:line="240" w:lineRule="auto"/>
    </w:pPr>
    <w:rPr>
      <w:rFonts w:ascii="Arial" w:eastAsia="Times New Roman" w:hAnsi="Arial" w:cs="Arial"/>
      <w:sz w:val="20"/>
      <w:szCs w:val="20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8C385F"/>
    <w:rPr>
      <w:color w:val="954F72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qFormat/>
    <w:rsid w:val="008C385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qFormat/>
    <w:rsid w:val="008C385F"/>
    <w:rPr>
      <w:rFonts w:ascii="Calibri" w:eastAsia="Calibri" w:hAnsi="Calibri" w:cs="Times New Roman"/>
      <w:kern w:val="0"/>
      <w:lang w:val="ro-RO"/>
      <w14:ligatures w14:val="none"/>
    </w:rPr>
  </w:style>
  <w:style w:type="character" w:styleId="FootnoteReference">
    <w:name w:val="footnote reference"/>
    <w:semiHidden/>
    <w:unhideWhenUsed/>
    <w:qFormat/>
    <w:rsid w:val="008C385F"/>
    <w:rPr>
      <w:vertAlign w:val="superscript"/>
    </w:rPr>
  </w:style>
  <w:style w:type="paragraph" w:styleId="FootnoteText">
    <w:name w:val="footnote text"/>
    <w:basedOn w:val="Normal"/>
    <w:link w:val="FootnoteTextChar"/>
    <w:semiHidden/>
    <w:qFormat/>
    <w:rsid w:val="008C385F"/>
    <w:pPr>
      <w:spacing w:after="120" w:line="240" w:lineRule="auto"/>
    </w:pPr>
    <w:rPr>
      <w:rFonts w:ascii="Tahoma" w:hAnsi="Tahoma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qFormat/>
    <w:rsid w:val="008C385F"/>
    <w:rPr>
      <w:rFonts w:ascii="Tahoma" w:eastAsia="Calibri" w:hAnsi="Tahoma" w:cs="Times New Roman"/>
      <w:kern w:val="0"/>
      <w:sz w:val="20"/>
      <w:szCs w:val="20"/>
      <w14:ligatures w14:val="none"/>
    </w:rPr>
  </w:style>
  <w:style w:type="paragraph" w:styleId="Header">
    <w:name w:val="header"/>
    <w:basedOn w:val="Normal"/>
    <w:link w:val="HeaderChar"/>
    <w:uiPriority w:val="99"/>
    <w:unhideWhenUsed/>
    <w:qFormat/>
    <w:rsid w:val="008C385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sid w:val="008C385F"/>
    <w:rPr>
      <w:rFonts w:ascii="Calibri" w:eastAsia="Calibri" w:hAnsi="Calibri" w:cs="Times New Roman"/>
      <w:kern w:val="0"/>
      <w:lang w:val="ro-RO"/>
      <w14:ligatures w14:val="none"/>
    </w:rPr>
  </w:style>
  <w:style w:type="paragraph" w:styleId="HTMLAddress">
    <w:name w:val="HTML Address"/>
    <w:basedOn w:val="Normal"/>
    <w:link w:val="HTMLAddressChar"/>
    <w:qFormat/>
    <w:rsid w:val="008C385F"/>
    <w:pPr>
      <w:spacing w:after="0" w:line="240" w:lineRule="auto"/>
    </w:pPr>
    <w:rPr>
      <w:rFonts w:ascii="Times New Roman" w:eastAsia="Times New Roman" w:hAnsi="Times New Roman"/>
      <w:i/>
      <w:iCs/>
      <w:sz w:val="20"/>
      <w:szCs w:val="20"/>
      <w:lang w:val="en-US"/>
    </w:rPr>
  </w:style>
  <w:style w:type="character" w:customStyle="1" w:styleId="HTMLAddressChar">
    <w:name w:val="HTML Address Char"/>
    <w:basedOn w:val="DefaultParagraphFont"/>
    <w:link w:val="HTMLAddress"/>
    <w:qFormat/>
    <w:rsid w:val="008C385F"/>
    <w:rPr>
      <w:rFonts w:ascii="Times New Roman" w:eastAsia="Times New Roman" w:hAnsi="Times New Roman" w:cs="Times New Roman"/>
      <w:i/>
      <w:iCs/>
      <w:kern w:val="0"/>
      <w:sz w:val="20"/>
      <w:szCs w:val="20"/>
      <w14:ligatures w14:val="none"/>
    </w:rPr>
  </w:style>
  <w:style w:type="paragraph" w:styleId="HTMLPreformatted">
    <w:name w:val="HTML Preformatted"/>
    <w:basedOn w:val="Normal"/>
    <w:link w:val="HTMLPreformattedChar"/>
    <w:qFormat/>
    <w:rsid w:val="008C385F"/>
    <w:pPr>
      <w:spacing w:after="0" w:line="240" w:lineRule="auto"/>
    </w:pPr>
    <w:rPr>
      <w:rFonts w:ascii="Courier New" w:eastAsia="Times New Roman" w:hAnsi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qFormat/>
    <w:rsid w:val="008C385F"/>
    <w:rPr>
      <w:rFonts w:ascii="Courier New" w:eastAsia="Times New Roman" w:hAnsi="Courier New" w:cs="Times New Roman"/>
      <w:kern w:val="0"/>
      <w:sz w:val="20"/>
      <w:szCs w:val="20"/>
      <w14:ligatures w14:val="none"/>
    </w:rPr>
  </w:style>
  <w:style w:type="character" w:styleId="Hyperlink">
    <w:name w:val="Hyperlink"/>
    <w:uiPriority w:val="99"/>
    <w:qFormat/>
    <w:rsid w:val="008C385F"/>
    <w:rPr>
      <w:color w:val="0000FF"/>
      <w:u w:val="single"/>
    </w:rPr>
  </w:style>
  <w:style w:type="paragraph" w:styleId="List">
    <w:name w:val="List"/>
    <w:basedOn w:val="Normal"/>
    <w:qFormat/>
    <w:rsid w:val="008C385F"/>
    <w:pPr>
      <w:spacing w:after="0" w:line="240" w:lineRule="auto"/>
      <w:ind w:left="360" w:hanging="360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2">
    <w:name w:val="List 2"/>
    <w:basedOn w:val="Normal"/>
    <w:qFormat/>
    <w:rsid w:val="008C385F"/>
    <w:pPr>
      <w:spacing w:after="0" w:line="240" w:lineRule="auto"/>
      <w:ind w:left="720" w:hanging="360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3">
    <w:name w:val="List 3"/>
    <w:basedOn w:val="Normal"/>
    <w:qFormat/>
    <w:rsid w:val="008C385F"/>
    <w:pPr>
      <w:spacing w:after="0" w:line="240" w:lineRule="auto"/>
      <w:ind w:left="1080" w:hanging="360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4">
    <w:name w:val="List 4"/>
    <w:basedOn w:val="Normal"/>
    <w:qFormat/>
    <w:rsid w:val="008C385F"/>
    <w:pPr>
      <w:spacing w:after="0" w:line="240" w:lineRule="auto"/>
      <w:ind w:left="1440" w:hanging="360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5">
    <w:name w:val="List 5"/>
    <w:basedOn w:val="Normal"/>
    <w:qFormat/>
    <w:rsid w:val="008C385F"/>
    <w:pPr>
      <w:spacing w:after="0" w:line="240" w:lineRule="auto"/>
      <w:ind w:left="1800" w:hanging="360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Bullet">
    <w:name w:val="List Bullet"/>
    <w:basedOn w:val="Normal"/>
    <w:qFormat/>
    <w:rsid w:val="008C385F"/>
    <w:pPr>
      <w:tabs>
        <w:tab w:val="left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Bullet2">
    <w:name w:val="List Bullet 2"/>
    <w:basedOn w:val="Normal"/>
    <w:qFormat/>
    <w:rsid w:val="008C385F"/>
    <w:pPr>
      <w:numPr>
        <w:numId w:val="4"/>
      </w:num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Bullet3">
    <w:name w:val="List Bullet 3"/>
    <w:basedOn w:val="Normal"/>
    <w:qFormat/>
    <w:rsid w:val="008C385F"/>
    <w:pPr>
      <w:tabs>
        <w:tab w:val="left" w:pos="1080"/>
      </w:tabs>
      <w:spacing w:after="0" w:line="240" w:lineRule="auto"/>
      <w:ind w:left="1080" w:hanging="360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Bullet4">
    <w:name w:val="List Bullet 4"/>
    <w:basedOn w:val="Normal"/>
    <w:qFormat/>
    <w:rsid w:val="008C385F"/>
    <w:pPr>
      <w:numPr>
        <w:numId w:val="5"/>
      </w:num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Bullet5">
    <w:name w:val="List Bullet 5"/>
    <w:basedOn w:val="Normal"/>
    <w:qFormat/>
    <w:rsid w:val="008C385F"/>
    <w:pPr>
      <w:tabs>
        <w:tab w:val="left" w:pos="1800"/>
      </w:tabs>
      <w:spacing w:after="0" w:line="240" w:lineRule="auto"/>
      <w:ind w:left="1800" w:hanging="360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Continue">
    <w:name w:val="List Continue"/>
    <w:basedOn w:val="Normal"/>
    <w:qFormat/>
    <w:rsid w:val="008C385F"/>
    <w:pPr>
      <w:spacing w:after="120" w:line="240" w:lineRule="auto"/>
      <w:ind w:left="360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Continue2">
    <w:name w:val="List Continue 2"/>
    <w:basedOn w:val="Normal"/>
    <w:qFormat/>
    <w:rsid w:val="008C385F"/>
    <w:pPr>
      <w:spacing w:after="120" w:line="240" w:lineRule="auto"/>
      <w:ind w:left="720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Continue3">
    <w:name w:val="List Continue 3"/>
    <w:basedOn w:val="Normal"/>
    <w:qFormat/>
    <w:rsid w:val="008C385F"/>
    <w:pPr>
      <w:spacing w:after="120" w:line="240" w:lineRule="auto"/>
      <w:ind w:left="1080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Continue4">
    <w:name w:val="List Continue 4"/>
    <w:basedOn w:val="Normal"/>
    <w:qFormat/>
    <w:rsid w:val="008C385F"/>
    <w:pPr>
      <w:spacing w:after="120" w:line="240" w:lineRule="auto"/>
      <w:ind w:left="1440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Continue5">
    <w:name w:val="List Continue 5"/>
    <w:basedOn w:val="Normal"/>
    <w:qFormat/>
    <w:rsid w:val="008C385F"/>
    <w:pPr>
      <w:spacing w:after="120" w:line="240" w:lineRule="auto"/>
      <w:ind w:left="1800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Number">
    <w:name w:val="List Number"/>
    <w:basedOn w:val="Normal"/>
    <w:qFormat/>
    <w:rsid w:val="008C385F"/>
    <w:pPr>
      <w:numPr>
        <w:numId w:val="6"/>
      </w:num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Number2">
    <w:name w:val="List Number 2"/>
    <w:basedOn w:val="Normal"/>
    <w:qFormat/>
    <w:rsid w:val="008C385F"/>
    <w:pPr>
      <w:tabs>
        <w:tab w:val="left" w:pos="720"/>
      </w:tabs>
      <w:spacing w:after="0" w:line="240" w:lineRule="auto"/>
      <w:ind w:left="720" w:hanging="360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Number3">
    <w:name w:val="List Number 3"/>
    <w:basedOn w:val="Normal"/>
    <w:qFormat/>
    <w:rsid w:val="008C385F"/>
    <w:pPr>
      <w:numPr>
        <w:numId w:val="7"/>
      </w:num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Number4">
    <w:name w:val="List Number 4"/>
    <w:basedOn w:val="Normal"/>
    <w:qFormat/>
    <w:rsid w:val="008C385F"/>
    <w:pPr>
      <w:tabs>
        <w:tab w:val="left" w:pos="1440"/>
      </w:tabs>
      <w:spacing w:after="0" w:line="240" w:lineRule="auto"/>
      <w:ind w:left="1440" w:hanging="360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Number5">
    <w:name w:val="List Number 5"/>
    <w:basedOn w:val="Normal"/>
    <w:qFormat/>
    <w:rsid w:val="008C385F"/>
    <w:pPr>
      <w:numPr>
        <w:numId w:val="8"/>
      </w:num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paragraph" w:styleId="MacroText">
    <w:name w:val="macro"/>
    <w:link w:val="MacroTextChar"/>
    <w:semiHidden/>
    <w:qFormat/>
    <w:rsid w:val="008C385F"/>
    <w:pPr>
      <w:numPr>
        <w:numId w:val="9"/>
      </w:numPr>
      <w:tabs>
        <w:tab w:val="left" w:pos="480"/>
        <w:tab w:val="left" w:pos="96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ind w:left="0" w:firstLine="0"/>
    </w:pPr>
    <w:rPr>
      <w:rFonts w:ascii="Courier New" w:eastAsia="Calibri" w:hAnsi="Courier New" w:cs="Courier New"/>
      <w:kern w:val="0"/>
      <w:sz w:val="20"/>
      <w:szCs w:val="20"/>
      <w14:ligatures w14:val="none"/>
    </w:rPr>
  </w:style>
  <w:style w:type="character" w:customStyle="1" w:styleId="MacroTextChar">
    <w:name w:val="Macro Text Char"/>
    <w:basedOn w:val="DefaultParagraphFont"/>
    <w:link w:val="MacroText"/>
    <w:semiHidden/>
    <w:qFormat/>
    <w:rsid w:val="008C385F"/>
    <w:rPr>
      <w:rFonts w:ascii="Courier New" w:eastAsia="Calibri" w:hAnsi="Courier New" w:cs="Courier New"/>
      <w:kern w:val="0"/>
      <w:sz w:val="20"/>
      <w:szCs w:val="20"/>
      <w14:ligatures w14:val="none"/>
    </w:rPr>
  </w:style>
  <w:style w:type="paragraph" w:styleId="MessageHeader">
    <w:name w:val="Message Header"/>
    <w:basedOn w:val="Normal"/>
    <w:link w:val="MessageHeaderChar"/>
    <w:qFormat/>
    <w:rsid w:val="008C38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="Arial" w:eastAsia="Times New Roman" w:hAnsi="Arial"/>
      <w:sz w:val="24"/>
      <w:szCs w:val="24"/>
      <w:lang w:val="en-US"/>
    </w:rPr>
  </w:style>
  <w:style w:type="character" w:customStyle="1" w:styleId="MessageHeaderChar">
    <w:name w:val="Message Header Char"/>
    <w:basedOn w:val="DefaultParagraphFont"/>
    <w:link w:val="MessageHeader"/>
    <w:qFormat/>
    <w:rsid w:val="008C385F"/>
    <w:rPr>
      <w:rFonts w:ascii="Arial" w:eastAsia="Times New Roman" w:hAnsi="Arial" w:cs="Times New Roman"/>
      <w:kern w:val="0"/>
      <w:sz w:val="24"/>
      <w:szCs w:val="24"/>
      <w:shd w:val="pct20" w:color="auto" w:fill="auto"/>
      <w14:ligatures w14:val="none"/>
    </w:rPr>
  </w:style>
  <w:style w:type="paragraph" w:styleId="NormalWeb">
    <w:name w:val="Normal (Web)"/>
    <w:basedOn w:val="Normal"/>
    <w:uiPriority w:val="99"/>
    <w:qFormat/>
    <w:rsid w:val="008C385F"/>
    <w:pPr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NormalIndent">
    <w:name w:val="Normal Indent"/>
    <w:basedOn w:val="Normal"/>
    <w:qFormat/>
    <w:rsid w:val="008C385F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val="en-US"/>
    </w:rPr>
  </w:style>
  <w:style w:type="paragraph" w:styleId="NoteHeading">
    <w:name w:val="Note Heading"/>
    <w:basedOn w:val="Normal"/>
    <w:next w:val="Normal"/>
    <w:link w:val="NoteHeadingChar"/>
    <w:qFormat/>
    <w:rsid w:val="008C385F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NoteHeadingChar">
    <w:name w:val="Note Heading Char"/>
    <w:basedOn w:val="DefaultParagraphFont"/>
    <w:link w:val="NoteHeading"/>
    <w:qFormat/>
    <w:rsid w:val="008C385F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styleId="PageNumber">
    <w:name w:val="page number"/>
    <w:basedOn w:val="DefaultParagraphFont"/>
    <w:qFormat/>
    <w:rsid w:val="008C385F"/>
  </w:style>
  <w:style w:type="paragraph" w:styleId="PlainText">
    <w:name w:val="Plain Text"/>
    <w:basedOn w:val="Normal"/>
    <w:link w:val="PlainTextChar"/>
    <w:uiPriority w:val="99"/>
    <w:qFormat/>
    <w:rsid w:val="008C385F"/>
    <w:pPr>
      <w:spacing w:after="0" w:line="240" w:lineRule="auto"/>
    </w:pPr>
    <w:rPr>
      <w:rFonts w:ascii="Courier New" w:eastAsia="Times New Roman" w:hAnsi="Courier New"/>
      <w:sz w:val="20"/>
      <w:szCs w:val="20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qFormat/>
    <w:rsid w:val="008C385F"/>
    <w:rPr>
      <w:rFonts w:ascii="Courier New" w:eastAsia="Times New Roman" w:hAnsi="Courier New" w:cs="Times New Roman"/>
      <w:kern w:val="0"/>
      <w:sz w:val="20"/>
      <w:szCs w:val="20"/>
      <w14:ligatures w14:val="none"/>
    </w:rPr>
  </w:style>
  <w:style w:type="paragraph" w:styleId="Salutation">
    <w:name w:val="Salutation"/>
    <w:basedOn w:val="Normal"/>
    <w:next w:val="Normal"/>
    <w:link w:val="SalutationChar"/>
    <w:qFormat/>
    <w:rsid w:val="008C385F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SalutationChar">
    <w:name w:val="Salutation Char"/>
    <w:basedOn w:val="DefaultParagraphFont"/>
    <w:link w:val="Salutation"/>
    <w:qFormat/>
    <w:rsid w:val="008C385F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Signature">
    <w:name w:val="Signature"/>
    <w:basedOn w:val="Normal"/>
    <w:link w:val="SignatureChar"/>
    <w:qFormat/>
    <w:rsid w:val="008C385F"/>
    <w:pPr>
      <w:numPr>
        <w:numId w:val="10"/>
      </w:numPr>
      <w:tabs>
        <w:tab w:val="clear" w:pos="360"/>
      </w:tabs>
      <w:spacing w:after="0" w:line="240" w:lineRule="auto"/>
      <w:ind w:left="4320" w:firstLine="0"/>
    </w:pPr>
    <w:rPr>
      <w:rFonts w:ascii="Times New Roman" w:eastAsia="Times New Roman" w:hAnsi="Times New Roman"/>
      <w:sz w:val="20"/>
      <w:szCs w:val="20"/>
    </w:rPr>
  </w:style>
  <w:style w:type="character" w:customStyle="1" w:styleId="SignatureChar">
    <w:name w:val="Signature Char"/>
    <w:basedOn w:val="DefaultParagraphFont"/>
    <w:link w:val="Signature"/>
    <w:qFormat/>
    <w:rsid w:val="008C385F"/>
    <w:rPr>
      <w:rFonts w:ascii="Times New Roman" w:eastAsia="Times New Roman" w:hAnsi="Times New Roman" w:cs="Times New Roman"/>
      <w:kern w:val="0"/>
      <w:sz w:val="20"/>
      <w:szCs w:val="20"/>
      <w:lang w:val="ro-RO"/>
      <w14:ligatures w14:val="none"/>
    </w:rPr>
  </w:style>
  <w:style w:type="character" w:styleId="Strong">
    <w:name w:val="Strong"/>
    <w:uiPriority w:val="22"/>
    <w:qFormat/>
    <w:rsid w:val="008C385F"/>
    <w:rPr>
      <w:b/>
      <w:bCs/>
    </w:rPr>
  </w:style>
  <w:style w:type="paragraph" w:styleId="Subtitle">
    <w:name w:val="Subtitle"/>
    <w:basedOn w:val="Normal"/>
    <w:link w:val="SubtitleChar"/>
    <w:qFormat/>
    <w:rsid w:val="008C385F"/>
    <w:pPr>
      <w:numPr>
        <w:numId w:val="11"/>
      </w:numPr>
      <w:tabs>
        <w:tab w:val="clear" w:pos="1800"/>
      </w:tabs>
      <w:spacing w:after="60" w:line="240" w:lineRule="auto"/>
      <w:ind w:left="0" w:firstLine="0"/>
      <w:jc w:val="center"/>
      <w:outlineLvl w:val="1"/>
    </w:pPr>
    <w:rPr>
      <w:rFonts w:ascii="Arial" w:eastAsia="Times New Roman" w:hAnsi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qFormat/>
    <w:rsid w:val="008C385F"/>
    <w:rPr>
      <w:rFonts w:ascii="Arial" w:eastAsia="Times New Roman" w:hAnsi="Arial" w:cs="Times New Roman"/>
      <w:kern w:val="0"/>
      <w:sz w:val="24"/>
      <w:szCs w:val="24"/>
      <w:lang w:val="ro-RO"/>
      <w14:ligatures w14:val="none"/>
    </w:rPr>
  </w:style>
  <w:style w:type="table" w:styleId="TableGrid">
    <w:name w:val="Table Grid"/>
    <w:basedOn w:val="TableNormal"/>
    <w:uiPriority w:val="39"/>
    <w:qFormat/>
    <w:rsid w:val="008C385F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val="ro-RO" w:eastAsia="ro-RO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qFormat/>
    <w:rsid w:val="008C385F"/>
    <w:pPr>
      <w:spacing w:before="240" w:after="60" w:line="240" w:lineRule="auto"/>
      <w:jc w:val="center"/>
      <w:outlineLvl w:val="0"/>
    </w:pPr>
    <w:rPr>
      <w:rFonts w:ascii="Arial" w:eastAsia="Times New Roman" w:hAnsi="Arial"/>
      <w:b/>
      <w:bCs/>
      <w:kern w:val="28"/>
      <w:sz w:val="32"/>
      <w:szCs w:val="32"/>
      <w:lang w:val="en-US"/>
    </w:rPr>
  </w:style>
  <w:style w:type="character" w:customStyle="1" w:styleId="TitleChar">
    <w:name w:val="Title Char"/>
    <w:basedOn w:val="DefaultParagraphFont"/>
    <w:link w:val="Title"/>
    <w:qFormat/>
    <w:rsid w:val="008C385F"/>
    <w:rPr>
      <w:rFonts w:ascii="Arial" w:eastAsia="Times New Roman" w:hAnsi="Arial" w:cs="Times New Roman"/>
      <w:b/>
      <w:bCs/>
      <w:kern w:val="28"/>
      <w:sz w:val="32"/>
      <w:szCs w:val="32"/>
      <w14:ligatures w14:val="none"/>
    </w:rPr>
  </w:style>
  <w:style w:type="paragraph" w:styleId="TOC4">
    <w:name w:val="toc 4"/>
    <w:basedOn w:val="Normal"/>
    <w:next w:val="Normal"/>
    <w:semiHidden/>
    <w:qFormat/>
    <w:rsid w:val="008C385F"/>
    <w:pPr>
      <w:spacing w:after="0" w:line="240" w:lineRule="auto"/>
      <w:ind w:left="600"/>
    </w:pPr>
    <w:rPr>
      <w:rFonts w:ascii="Times New Roman" w:eastAsia="Times New Roman" w:hAnsi="Times New Roman"/>
      <w:sz w:val="20"/>
      <w:szCs w:val="20"/>
      <w:lang w:val="en-US"/>
    </w:rPr>
  </w:style>
  <w:style w:type="paragraph" w:customStyle="1" w:styleId="Default">
    <w:name w:val="Default"/>
    <w:qFormat/>
    <w:rsid w:val="008C385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:lang w:val="ro-RO"/>
      <w14:ligatures w14:val="none"/>
    </w:rPr>
  </w:style>
  <w:style w:type="paragraph" w:customStyle="1" w:styleId="alignmentl">
    <w:name w:val="alignment_l"/>
    <w:basedOn w:val="Normal"/>
    <w:qFormat/>
    <w:rsid w:val="008C38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alignmentr">
    <w:name w:val="alignment_r"/>
    <w:basedOn w:val="Normal"/>
    <w:qFormat/>
    <w:rsid w:val="008C38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CM38">
    <w:name w:val="CM38"/>
    <w:basedOn w:val="Default"/>
    <w:next w:val="Default"/>
    <w:qFormat/>
    <w:rsid w:val="008C385F"/>
    <w:pPr>
      <w:widowControl w:val="0"/>
    </w:pPr>
    <w:rPr>
      <w:rFonts w:ascii="Arial MT" w:eastAsia="Times New Roman" w:hAnsi="Arial MT"/>
      <w:color w:val="auto"/>
      <w:lang w:val="en-US"/>
    </w:rPr>
  </w:style>
  <w:style w:type="paragraph" w:customStyle="1" w:styleId="CM6">
    <w:name w:val="CM6"/>
    <w:basedOn w:val="Default"/>
    <w:next w:val="Default"/>
    <w:qFormat/>
    <w:rsid w:val="008C385F"/>
    <w:pPr>
      <w:widowControl w:val="0"/>
      <w:spacing w:line="211" w:lineRule="atLeast"/>
    </w:pPr>
    <w:rPr>
      <w:rFonts w:ascii="Arial MT" w:eastAsia="Times New Roman" w:hAnsi="Arial MT"/>
      <w:color w:val="auto"/>
      <w:lang w:val="en-US"/>
    </w:rPr>
  </w:style>
  <w:style w:type="paragraph" w:customStyle="1" w:styleId="CM13">
    <w:name w:val="CM13"/>
    <w:basedOn w:val="Default"/>
    <w:next w:val="Default"/>
    <w:qFormat/>
    <w:rsid w:val="008C385F"/>
    <w:pPr>
      <w:widowControl w:val="0"/>
      <w:spacing w:line="211" w:lineRule="atLeast"/>
    </w:pPr>
    <w:rPr>
      <w:rFonts w:ascii="Arial MT" w:eastAsia="Times New Roman" w:hAnsi="Arial MT"/>
      <w:color w:val="auto"/>
      <w:lang w:val="en-US"/>
    </w:rPr>
  </w:style>
  <w:style w:type="paragraph" w:customStyle="1" w:styleId="Style5">
    <w:name w:val="Style5"/>
    <w:basedOn w:val="Normal"/>
    <w:uiPriority w:val="99"/>
    <w:qFormat/>
    <w:rsid w:val="008C385F"/>
    <w:pPr>
      <w:widowControl w:val="0"/>
      <w:autoSpaceDE w:val="0"/>
      <w:autoSpaceDN w:val="0"/>
      <w:adjustRightInd w:val="0"/>
      <w:spacing w:after="0" w:line="276" w:lineRule="exact"/>
      <w:jc w:val="center"/>
    </w:pPr>
    <w:rPr>
      <w:rFonts w:ascii="Times New Roman" w:eastAsia="Times New Roman" w:hAnsi="Times New Roman"/>
      <w:sz w:val="24"/>
      <w:szCs w:val="24"/>
      <w:lang w:eastAsia="ro-RO"/>
    </w:rPr>
  </w:style>
  <w:style w:type="character" w:customStyle="1" w:styleId="FontStyle163">
    <w:name w:val="Font Style163"/>
    <w:uiPriority w:val="99"/>
    <w:qFormat/>
    <w:rsid w:val="008C385F"/>
    <w:rPr>
      <w:rFonts w:ascii="Times New Roman" w:hAnsi="Times New Roman" w:cs="Times New Roman"/>
      <w:b/>
      <w:bCs/>
      <w:sz w:val="22"/>
      <w:szCs w:val="22"/>
    </w:rPr>
  </w:style>
  <w:style w:type="character" w:customStyle="1" w:styleId="al1">
    <w:name w:val="al1"/>
    <w:qFormat/>
    <w:rsid w:val="008C385F"/>
    <w:rPr>
      <w:b/>
      <w:bCs/>
      <w:color w:val="008F00"/>
    </w:rPr>
  </w:style>
  <w:style w:type="character" w:customStyle="1" w:styleId="BodyTextIndentChar1">
    <w:name w:val="Body Text Indent Char1"/>
    <w:uiPriority w:val="99"/>
    <w:semiHidden/>
    <w:qFormat/>
    <w:rsid w:val="008C385F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8C385F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msolistparagraphcxspmiddle">
    <w:name w:val="msolistparagraphcxspmiddle"/>
    <w:basedOn w:val="Normal"/>
    <w:qFormat/>
    <w:rsid w:val="008C38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msolistparagraph0">
    <w:name w:val="msolistparagraph"/>
    <w:basedOn w:val="Normal"/>
    <w:qFormat/>
    <w:rsid w:val="008C38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MTDisplayEquation">
    <w:name w:val="MTDisplayEquation"/>
    <w:basedOn w:val="msolistparagraphcxspmiddle"/>
    <w:next w:val="Normal"/>
    <w:qFormat/>
    <w:rsid w:val="008C385F"/>
    <w:pPr>
      <w:tabs>
        <w:tab w:val="center" w:pos="5320"/>
        <w:tab w:val="right" w:pos="9920"/>
      </w:tabs>
      <w:spacing w:before="0" w:beforeAutospacing="0" w:after="0" w:afterAutospacing="0"/>
      <w:ind w:left="720"/>
    </w:pPr>
    <w:rPr>
      <w:lang w:val="ro-RO"/>
    </w:rPr>
  </w:style>
  <w:style w:type="paragraph" w:customStyle="1" w:styleId="Garamond">
    <w:name w:val="Garamond"/>
    <w:basedOn w:val="Normal"/>
    <w:qFormat/>
    <w:rsid w:val="008C385F"/>
    <w:pPr>
      <w:spacing w:after="0" w:line="240" w:lineRule="auto"/>
    </w:pPr>
    <w:rPr>
      <w:rFonts w:ascii="Garamond" w:eastAsia="Times New Roman" w:hAnsi="Garamond"/>
      <w:sz w:val="20"/>
      <w:szCs w:val="24"/>
      <w:lang w:eastAsia="ro-RO"/>
    </w:rPr>
  </w:style>
  <w:style w:type="paragraph" w:customStyle="1" w:styleId="Stil1">
    <w:name w:val="Stil1"/>
    <w:basedOn w:val="Garamond"/>
    <w:qFormat/>
    <w:rsid w:val="008C385F"/>
  </w:style>
  <w:style w:type="character" w:customStyle="1" w:styleId="FootnoteTextChar1">
    <w:name w:val="Footnote Text Char1"/>
    <w:uiPriority w:val="99"/>
    <w:semiHidden/>
    <w:qFormat/>
    <w:rsid w:val="008C385F"/>
    <w:rPr>
      <w:lang w:eastAsia="en-US"/>
    </w:rPr>
  </w:style>
  <w:style w:type="character" w:customStyle="1" w:styleId="tal1">
    <w:name w:val="tal1"/>
    <w:basedOn w:val="DefaultParagraphFont"/>
    <w:qFormat/>
    <w:rsid w:val="008C385F"/>
  </w:style>
  <w:style w:type="character" w:customStyle="1" w:styleId="tpa1">
    <w:name w:val="tpa1"/>
    <w:basedOn w:val="DefaultParagraphFont"/>
    <w:qFormat/>
    <w:rsid w:val="008C385F"/>
  </w:style>
  <w:style w:type="character" w:customStyle="1" w:styleId="BalloonTextChar1">
    <w:name w:val="Balloon Text Char1"/>
    <w:uiPriority w:val="99"/>
    <w:semiHidden/>
    <w:qFormat/>
    <w:rsid w:val="008C385F"/>
    <w:rPr>
      <w:rFonts w:ascii="Tahoma" w:hAnsi="Tahoma" w:cs="Tahoma"/>
      <w:sz w:val="16"/>
      <w:szCs w:val="16"/>
      <w:lang w:eastAsia="en-US"/>
    </w:rPr>
  </w:style>
  <w:style w:type="character" w:customStyle="1" w:styleId="DocumentMapChar1">
    <w:name w:val="Document Map Char1"/>
    <w:uiPriority w:val="99"/>
    <w:semiHidden/>
    <w:qFormat/>
    <w:rsid w:val="008C385F"/>
    <w:rPr>
      <w:rFonts w:ascii="Tahoma" w:hAnsi="Tahoma" w:cs="Tahoma"/>
      <w:sz w:val="16"/>
      <w:szCs w:val="16"/>
      <w:lang w:eastAsia="en-US"/>
    </w:rPr>
  </w:style>
  <w:style w:type="character" w:customStyle="1" w:styleId="MacroTextChar1">
    <w:name w:val="Macro Text Char1"/>
    <w:uiPriority w:val="99"/>
    <w:semiHidden/>
    <w:qFormat/>
    <w:rsid w:val="008C385F"/>
    <w:rPr>
      <w:rFonts w:ascii="Courier New" w:hAnsi="Courier New" w:cs="Courier New"/>
      <w:lang w:eastAsia="en-US"/>
    </w:rPr>
  </w:style>
  <w:style w:type="character" w:customStyle="1" w:styleId="EndnoteTextChar1">
    <w:name w:val="Endnote Text Char1"/>
    <w:uiPriority w:val="99"/>
    <w:semiHidden/>
    <w:qFormat/>
    <w:rsid w:val="008C385F"/>
    <w:rPr>
      <w:lang w:eastAsia="en-US"/>
    </w:rPr>
  </w:style>
  <w:style w:type="paragraph" w:customStyle="1" w:styleId="ListParagraph1">
    <w:name w:val="List Paragraph1"/>
    <w:basedOn w:val="Normal"/>
    <w:qFormat/>
    <w:rsid w:val="008C385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o-RO"/>
    </w:rPr>
  </w:style>
  <w:style w:type="paragraph" w:styleId="NoSpacing">
    <w:name w:val="No Spacing"/>
    <w:uiPriority w:val="1"/>
    <w:qFormat/>
    <w:rsid w:val="008C385F"/>
    <w:pPr>
      <w:spacing w:after="0" w:line="240" w:lineRule="auto"/>
      <w:jc w:val="both"/>
    </w:pPr>
    <w:rPr>
      <w:rFonts w:ascii="Palatino Linotype" w:eastAsia="Calibri" w:hAnsi="Palatino Linotype" w:cs="Times New Roman"/>
      <w:kern w:val="0"/>
      <w:sz w:val="24"/>
      <w14:ligatures w14:val="none"/>
    </w:rPr>
  </w:style>
  <w:style w:type="character" w:customStyle="1" w:styleId="stlitera">
    <w:name w:val="st_litera"/>
    <w:basedOn w:val="DefaultParagraphFont"/>
    <w:qFormat/>
    <w:rsid w:val="008C385F"/>
  </w:style>
  <w:style w:type="character" w:customStyle="1" w:styleId="sttlitera">
    <w:name w:val="st_tlitera"/>
    <w:basedOn w:val="DefaultParagraphFont"/>
    <w:qFormat/>
    <w:rsid w:val="008C385F"/>
  </w:style>
  <w:style w:type="character" w:customStyle="1" w:styleId="tpa">
    <w:name w:val="tpa"/>
    <w:basedOn w:val="DefaultParagraphFont"/>
    <w:qFormat/>
    <w:rsid w:val="008C385F"/>
  </w:style>
  <w:style w:type="paragraph" w:customStyle="1" w:styleId="Style2">
    <w:name w:val="Style 2"/>
    <w:basedOn w:val="Normal"/>
    <w:qFormat/>
    <w:rsid w:val="008C385F"/>
    <w:pPr>
      <w:widowControl w:val="0"/>
      <w:spacing w:after="0" w:line="240" w:lineRule="auto"/>
      <w:jc w:val="center"/>
    </w:pPr>
    <w:rPr>
      <w:rFonts w:ascii="Times New Roman" w:eastAsia="Times New Roman" w:hAnsi="Times New Roman"/>
      <w:color w:val="000000"/>
      <w:sz w:val="20"/>
      <w:szCs w:val="20"/>
      <w:lang w:eastAsia="ro-RO"/>
    </w:rPr>
  </w:style>
  <w:style w:type="paragraph" w:customStyle="1" w:styleId="NormalWeb1">
    <w:name w:val="Normal (Web)1"/>
    <w:basedOn w:val="Normal"/>
    <w:qFormat/>
    <w:rsid w:val="008C385F"/>
    <w:pPr>
      <w:spacing w:after="0" w:line="240" w:lineRule="auto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7">
    <w:name w:val="Style 7"/>
    <w:basedOn w:val="Normal"/>
    <w:qFormat/>
    <w:rsid w:val="008C385F"/>
    <w:pPr>
      <w:widowControl w:val="0"/>
      <w:spacing w:after="0" w:line="240" w:lineRule="auto"/>
      <w:ind w:left="144" w:right="144" w:firstLine="288"/>
      <w:jc w:val="both"/>
    </w:pPr>
    <w:rPr>
      <w:rFonts w:ascii="Times New Roman" w:eastAsia="Times New Roman" w:hAnsi="Times New Roman"/>
      <w:color w:val="000000"/>
      <w:sz w:val="20"/>
      <w:szCs w:val="20"/>
      <w:lang w:eastAsia="ro-RO"/>
    </w:rPr>
  </w:style>
  <w:style w:type="character" w:customStyle="1" w:styleId="part">
    <w:name w:val="p_art"/>
    <w:qFormat/>
    <w:rsid w:val="008C385F"/>
  </w:style>
  <w:style w:type="character" w:customStyle="1" w:styleId="sttalineat">
    <w:name w:val="st_talineat"/>
    <w:basedOn w:val="DefaultParagraphFont"/>
    <w:qFormat/>
    <w:rsid w:val="008C385F"/>
  </w:style>
  <w:style w:type="character" w:customStyle="1" w:styleId="sttpar">
    <w:name w:val="st_tpar"/>
    <w:basedOn w:val="DefaultParagraphFont"/>
    <w:qFormat/>
    <w:rsid w:val="008C385F"/>
  </w:style>
  <w:style w:type="character" w:customStyle="1" w:styleId="do1">
    <w:name w:val="do1"/>
    <w:qFormat/>
    <w:rsid w:val="008C385F"/>
    <w:rPr>
      <w:b/>
      <w:bCs/>
      <w:sz w:val="26"/>
      <w:szCs w:val="26"/>
    </w:rPr>
  </w:style>
  <w:style w:type="character" w:customStyle="1" w:styleId="apple-converted-space">
    <w:name w:val="apple-converted-space"/>
    <w:basedOn w:val="DefaultParagraphFont"/>
    <w:qFormat/>
    <w:rsid w:val="008C385F"/>
  </w:style>
  <w:style w:type="character" w:customStyle="1" w:styleId="fontstyle01">
    <w:name w:val="fontstyle01"/>
    <w:basedOn w:val="DefaultParagraphFont"/>
    <w:qFormat/>
    <w:rsid w:val="008C385F"/>
    <w:rPr>
      <w:rFonts w:ascii="TimesNewRomanPSMT" w:hAnsi="TimesNewRomanPSMT" w:hint="default"/>
      <w:color w:val="000000"/>
      <w:sz w:val="22"/>
      <w:szCs w:val="22"/>
    </w:rPr>
  </w:style>
  <w:style w:type="character" w:customStyle="1" w:styleId="fontstyle21">
    <w:name w:val="fontstyle21"/>
    <w:basedOn w:val="DefaultParagraphFont"/>
    <w:qFormat/>
    <w:rsid w:val="008C385F"/>
    <w:rPr>
      <w:rFonts w:ascii="TimesNewRomanPS-BoldMT" w:hAnsi="TimesNewRomanPS-BoldMT" w:hint="default"/>
      <w:b/>
      <w:bCs/>
      <w:color w:val="000000"/>
      <w:sz w:val="22"/>
      <w:szCs w:val="22"/>
    </w:rPr>
  </w:style>
  <w:style w:type="character" w:customStyle="1" w:styleId="sden">
    <w:name w:val="s_den"/>
    <w:basedOn w:val="DefaultParagraphFont"/>
    <w:qFormat/>
    <w:rsid w:val="008C385F"/>
  </w:style>
  <w:style w:type="character" w:customStyle="1" w:styleId="shdr">
    <w:name w:val="s_hdr"/>
    <w:basedOn w:val="DefaultParagraphFont"/>
    <w:qFormat/>
    <w:rsid w:val="008C385F"/>
  </w:style>
  <w:style w:type="character" w:customStyle="1" w:styleId="FollowedHyperlink1">
    <w:name w:val="FollowedHyperlink1"/>
    <w:basedOn w:val="DefaultParagraphFont"/>
    <w:uiPriority w:val="99"/>
    <w:semiHidden/>
    <w:unhideWhenUsed/>
    <w:qFormat/>
    <w:rsid w:val="008C385F"/>
    <w:rPr>
      <w:color w:val="800080"/>
      <w:u w:val="single"/>
    </w:rPr>
  </w:style>
  <w:style w:type="character" w:customStyle="1" w:styleId="fontstyle11">
    <w:name w:val="fontstyle11"/>
    <w:basedOn w:val="DefaultParagraphFont"/>
    <w:qFormat/>
    <w:rsid w:val="008C385F"/>
    <w:rPr>
      <w:rFonts w:ascii="Bookman-DemiItalic" w:hAnsi="Bookman-DemiItalic" w:hint="default"/>
      <w:i/>
      <w:iCs/>
      <w:color w:val="000000"/>
      <w:sz w:val="22"/>
      <w:szCs w:val="22"/>
    </w:rPr>
  </w:style>
  <w:style w:type="character" w:customStyle="1" w:styleId="fontstyle31">
    <w:name w:val="fontstyle31"/>
    <w:basedOn w:val="DefaultParagraphFont"/>
    <w:qFormat/>
    <w:rsid w:val="008C385F"/>
    <w:rPr>
      <w:rFonts w:ascii="BoldItalic" w:hAnsi="BoldItalic" w:hint="default"/>
      <w:b/>
      <w:bCs/>
      <w:i/>
      <w:iCs/>
      <w:color w:val="000000"/>
      <w:sz w:val="22"/>
      <w:szCs w:val="22"/>
    </w:rPr>
  </w:style>
  <w:style w:type="paragraph" w:customStyle="1" w:styleId="xxmsonormal">
    <w:name w:val="x_x_msonormal"/>
    <w:basedOn w:val="Normal"/>
    <w:qFormat/>
    <w:rsid w:val="008C38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saln">
    <w:name w:val="s_aln"/>
    <w:basedOn w:val="DefaultParagraphFont"/>
    <w:qFormat/>
    <w:rsid w:val="008C385F"/>
  </w:style>
  <w:style w:type="character" w:customStyle="1" w:styleId="salnttl">
    <w:name w:val="s_aln_ttl"/>
    <w:basedOn w:val="DefaultParagraphFont"/>
    <w:qFormat/>
    <w:rsid w:val="008C385F"/>
  </w:style>
  <w:style w:type="character" w:customStyle="1" w:styleId="salnbdy">
    <w:name w:val="s_aln_bdy"/>
    <w:basedOn w:val="DefaultParagraphFont"/>
    <w:qFormat/>
    <w:rsid w:val="008C385F"/>
  </w:style>
  <w:style w:type="character" w:customStyle="1" w:styleId="ppar1">
    <w:name w:val="p_par1"/>
    <w:basedOn w:val="DefaultParagraphFont"/>
    <w:qFormat/>
    <w:rsid w:val="008C385F"/>
    <w:rPr>
      <w:rFonts w:ascii="Verdana" w:hAnsi="Verdana" w:hint="default"/>
      <w:sz w:val="28"/>
      <w:szCs w:val="28"/>
    </w:rPr>
  </w:style>
  <w:style w:type="character" w:customStyle="1" w:styleId="slit">
    <w:name w:val="s_lit"/>
    <w:basedOn w:val="DefaultParagraphFont"/>
    <w:qFormat/>
    <w:rsid w:val="008C385F"/>
  </w:style>
  <w:style w:type="character" w:customStyle="1" w:styleId="slitbdy">
    <w:name w:val="s_lit_bdy"/>
    <w:basedOn w:val="DefaultParagraphFont"/>
    <w:qFormat/>
    <w:rsid w:val="008C385F"/>
  </w:style>
  <w:style w:type="character" w:customStyle="1" w:styleId="slitttl">
    <w:name w:val="s_lit_ttl"/>
    <w:basedOn w:val="DefaultParagraphFont"/>
    <w:qFormat/>
    <w:rsid w:val="008C385F"/>
  </w:style>
  <w:style w:type="paragraph" w:customStyle="1" w:styleId="Revision1">
    <w:name w:val="Revision1"/>
    <w:hidden/>
    <w:uiPriority w:val="99"/>
    <w:semiHidden/>
    <w:qFormat/>
    <w:rsid w:val="008C385F"/>
    <w:pPr>
      <w:spacing w:after="0" w:line="240" w:lineRule="auto"/>
    </w:pPr>
    <w:rPr>
      <w:rFonts w:ascii="Calibri" w:eastAsia="Calibri" w:hAnsi="Calibri" w:cs="Times New Roman"/>
      <w:kern w:val="0"/>
      <w:lang w:val="ro-RO"/>
      <w14:ligatures w14:val="none"/>
    </w:rPr>
  </w:style>
  <w:style w:type="character" w:customStyle="1" w:styleId="slgi">
    <w:name w:val="s_lgi"/>
    <w:basedOn w:val="DefaultParagraphFont"/>
    <w:qFormat/>
    <w:rsid w:val="008C385F"/>
  </w:style>
  <w:style w:type="paragraph" w:customStyle="1" w:styleId="al">
    <w:name w:val="a_l"/>
    <w:basedOn w:val="Normal"/>
    <w:rsid w:val="00655D25"/>
    <w:pPr>
      <w:spacing w:after="0" w:line="240" w:lineRule="auto"/>
      <w:jc w:val="both"/>
    </w:pPr>
    <w:rPr>
      <w:rFonts w:ascii="Times New Roman" w:eastAsiaTheme="minorEastAsia" w:hAnsi="Times New Roman"/>
      <w:sz w:val="24"/>
      <w:szCs w:val="24"/>
      <w:lang w:eastAsia="ro-RO"/>
    </w:rPr>
  </w:style>
  <w:style w:type="table" w:customStyle="1" w:styleId="TableNormal1">
    <w:name w:val="Table Normal1"/>
    <w:rsid w:val="00E76414"/>
    <w:pPr>
      <w:spacing w:after="200" w:line="276" w:lineRule="auto"/>
    </w:pPr>
    <w:rPr>
      <w:rFonts w:ascii="Calibri" w:eastAsia="Calibri" w:hAnsi="Calibri" w:cs="Calibri"/>
      <w:kern w:val="0"/>
      <w:lang w:val="ro-RO" w:eastAsia="ro-RO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0">
    <w:name w:val="TableGrid"/>
    <w:rsid w:val="00942A57"/>
    <w:pPr>
      <w:spacing w:after="0" w:line="240" w:lineRule="auto"/>
    </w:pPr>
    <w:rPr>
      <w:rFonts w:eastAsiaTheme="minorEastAsia"/>
      <w:kern w:val="0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Mihai BARBULESCU (3172)</dc:creator>
  <cp:keywords/>
  <dc:description/>
  <cp:lastModifiedBy>EliEros</cp:lastModifiedBy>
  <cp:revision>4</cp:revision>
  <cp:lastPrinted>2024-01-04T12:52:00Z</cp:lastPrinted>
  <dcterms:created xsi:type="dcterms:W3CDTF">2024-01-04T12:53:00Z</dcterms:created>
  <dcterms:modified xsi:type="dcterms:W3CDTF">2024-01-07T20:20:00Z</dcterms:modified>
</cp:coreProperties>
</file>