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8F45C" w14:textId="65EDDDD1" w:rsidR="0009504B" w:rsidRPr="0063181C" w:rsidRDefault="0009504B" w:rsidP="0009504B">
      <w:pPr>
        <w:keepNext/>
        <w:spacing w:after="0" w:line="360" w:lineRule="auto"/>
        <w:jc w:val="both"/>
        <w:outlineLvl w:val="3"/>
        <w:rPr>
          <w:rFonts w:ascii="Tahoma" w:eastAsia="Times New Roman" w:hAnsi="Tahoma" w:cs="Tahoma"/>
          <w:b/>
          <w:noProof/>
          <w:sz w:val="14"/>
          <w:szCs w:val="14"/>
        </w:rPr>
      </w:pPr>
      <w:r w:rsidRPr="0063181C">
        <w:rPr>
          <w:rFonts w:ascii="Tahoma" w:eastAsia="Times New Roman" w:hAnsi="Tahoma" w:cs="Tahoma"/>
          <w:b/>
          <w:noProof/>
          <w:sz w:val="14"/>
          <w:szCs w:val="14"/>
        </w:rPr>
        <w:t>REÎNSCRIERE: Dosarul complet a fost înregistrat pentru CTIT 202</w:t>
      </w:r>
      <w:r>
        <w:rPr>
          <w:rFonts w:ascii="Tahoma" w:eastAsia="Times New Roman" w:hAnsi="Tahoma" w:cs="Tahoma"/>
          <w:b/>
          <w:noProof/>
          <w:sz w:val="14"/>
          <w:szCs w:val="14"/>
        </w:rPr>
        <w:t>4</w:t>
      </w:r>
      <w:r w:rsidRPr="0063181C">
        <w:rPr>
          <w:rFonts w:ascii="Tahoma" w:eastAsia="Times New Roman" w:hAnsi="Tahoma" w:cs="Tahoma"/>
          <w:b/>
          <w:noProof/>
          <w:sz w:val="14"/>
          <w:szCs w:val="14"/>
        </w:rPr>
        <w:t xml:space="preserve">, disciplina de concurs </w:t>
      </w:r>
      <w:r w:rsidRPr="001E7503">
        <w:rPr>
          <w:rFonts w:ascii="Tahoma" w:eastAsia="Times New Roman" w:hAnsi="Tahoma" w:cs="Tahoma"/>
          <w:b/>
          <w:noProof/>
          <w:sz w:val="14"/>
          <w:szCs w:val="14"/>
          <w:lang w:val="pt-BR"/>
        </w:rPr>
        <w:t>___________________________________________________________________________________________________________________________, cu Fişa CS________</w:t>
      </w:r>
      <w:r w:rsidRPr="0063181C">
        <w:rPr>
          <w:rFonts w:ascii="Tahoma" w:eastAsia="Times New Roman" w:hAnsi="Tahoma" w:cs="Tahoma"/>
          <w:b/>
          <w:noProof/>
          <w:sz w:val="14"/>
          <w:szCs w:val="14"/>
        </w:rPr>
        <w:t>”</w:t>
      </w:r>
    </w:p>
    <w:p w14:paraId="584332F4" w14:textId="14EA0223" w:rsidR="0009504B" w:rsidRPr="00DD033C" w:rsidRDefault="0009504B" w:rsidP="0009504B">
      <w:pPr>
        <w:spacing w:after="0" w:line="360" w:lineRule="auto"/>
        <w:jc w:val="both"/>
        <w:rPr>
          <w:rFonts w:ascii="Tahoma" w:eastAsia="Times New Roman" w:hAnsi="Tahoma" w:cs="Tahoma"/>
          <w:b/>
          <w:noProof/>
          <w:sz w:val="14"/>
          <w:szCs w:val="14"/>
        </w:rPr>
      </w:pPr>
      <w:r w:rsidRPr="00DD033C">
        <w:rPr>
          <w:rFonts w:ascii="Tahoma" w:eastAsia="Times New Roman" w:hAnsi="Tahoma" w:cs="Tahoma"/>
          <w:b/>
          <w:noProof/>
          <w:sz w:val="14"/>
          <w:szCs w:val="14"/>
        </w:rPr>
        <w:t>Rezultate obţinute în cadrul CTIT 202</w:t>
      </w:r>
      <w:r>
        <w:rPr>
          <w:rFonts w:ascii="Tahoma" w:eastAsia="Times New Roman" w:hAnsi="Tahoma" w:cs="Tahoma"/>
          <w:b/>
          <w:noProof/>
          <w:sz w:val="14"/>
          <w:szCs w:val="14"/>
        </w:rPr>
        <w:t>4</w:t>
      </w:r>
      <w:r w:rsidRPr="00DD033C">
        <w:rPr>
          <w:rFonts w:ascii="Tahoma" w:eastAsia="Times New Roman" w:hAnsi="Tahoma" w:cs="Tahoma"/>
          <w:b/>
          <w:noProof/>
          <w:sz w:val="14"/>
          <w:szCs w:val="14"/>
        </w:rPr>
        <w:t xml:space="preserve">: </w:t>
      </w:r>
    </w:p>
    <w:p w14:paraId="2506AA10" w14:textId="72092DD3" w:rsidR="0009504B" w:rsidRPr="001E7503" w:rsidRDefault="0009504B" w:rsidP="0009504B">
      <w:pPr>
        <w:spacing w:after="0" w:line="360" w:lineRule="auto"/>
        <w:jc w:val="both"/>
        <w:rPr>
          <w:rFonts w:ascii="Tahoma" w:eastAsia="Times New Roman" w:hAnsi="Tahoma" w:cs="Tahoma"/>
          <w:noProof/>
          <w:sz w:val="14"/>
          <w:szCs w:val="14"/>
          <w:lang w:val="pt-BR"/>
        </w:rPr>
      </w:pPr>
      <w:r>
        <w:rPr>
          <w:rFonts w:ascii="Tahoma" w:eastAsia="Times New Roman" w:hAnsi="Tahoma" w:cs="Tahoma"/>
          <w:noProof/>
          <w:sz w:val="14"/>
          <w:szCs w:val="14"/>
        </w:rPr>
        <w:t>Inspecţie specială la clasă:</w:t>
      </w:r>
      <w:r>
        <w:rPr>
          <w:rFonts w:ascii="Tahoma" w:eastAsia="Times New Roman" w:hAnsi="Tahoma" w:cs="Tahoma"/>
          <w:noProof/>
          <w:sz w:val="14"/>
          <w:szCs w:val="14"/>
        </w:rPr>
        <w:tab/>
        <w:t>Disciplina</w:t>
      </w:r>
      <w:r w:rsidRPr="001E7503">
        <w:rPr>
          <w:rFonts w:ascii="Tahoma" w:eastAsia="Times New Roman" w:hAnsi="Tahoma" w:cs="Tahoma"/>
          <w:noProof/>
          <w:sz w:val="14"/>
          <w:szCs w:val="14"/>
          <w:lang w:val="pt-BR"/>
        </w:rPr>
        <w:t>_________________________________________________________________________________</w:t>
      </w:r>
      <w:r>
        <w:rPr>
          <w:rFonts w:ascii="Tahoma" w:eastAsia="Times New Roman" w:hAnsi="Tahoma" w:cs="Tahoma"/>
          <w:noProof/>
          <w:sz w:val="14"/>
          <w:szCs w:val="14"/>
          <w:lang w:val="pt-BR"/>
        </w:rPr>
        <w:t xml:space="preserve"> </w:t>
      </w:r>
      <w:r w:rsidRPr="001E7503">
        <w:rPr>
          <w:rFonts w:ascii="Tahoma" w:eastAsia="Times New Roman" w:hAnsi="Tahoma" w:cs="Tahoma"/>
          <w:noProof/>
          <w:sz w:val="14"/>
          <w:szCs w:val="14"/>
          <w:lang w:val="pt-BR"/>
        </w:rPr>
        <w:t>; Nota _________</w:t>
      </w:r>
    </w:p>
    <w:p w14:paraId="0BB6DF1D" w14:textId="0A16B728" w:rsidR="0009504B" w:rsidRDefault="0009504B" w:rsidP="0009504B">
      <w:pPr>
        <w:spacing w:after="0" w:line="360" w:lineRule="auto"/>
        <w:jc w:val="both"/>
        <w:rPr>
          <w:rFonts w:ascii="Tahoma" w:eastAsia="Times New Roman" w:hAnsi="Tahoma" w:cs="Tahoma"/>
          <w:noProof/>
          <w:sz w:val="14"/>
          <w:szCs w:val="14"/>
        </w:rPr>
      </w:pPr>
      <w:r>
        <w:rPr>
          <w:rFonts w:ascii="Tahoma" w:eastAsia="Times New Roman" w:hAnsi="Tahoma" w:cs="Tahoma"/>
          <w:noProof/>
          <w:sz w:val="14"/>
          <w:szCs w:val="14"/>
        </w:rPr>
        <w:t>Proba practică:</w:t>
      </w:r>
      <w:r w:rsidRPr="00DD033C">
        <w:rPr>
          <w:rFonts w:ascii="Tahoma" w:eastAsia="Times New Roman" w:hAnsi="Tahoma" w:cs="Tahoma"/>
          <w:noProof/>
          <w:sz w:val="14"/>
          <w:szCs w:val="14"/>
        </w:rPr>
        <w:t xml:space="preserve"> </w:t>
      </w:r>
      <w:r>
        <w:rPr>
          <w:rFonts w:ascii="Tahoma" w:eastAsia="Times New Roman" w:hAnsi="Tahoma" w:cs="Tahoma"/>
          <w:noProof/>
          <w:sz w:val="14"/>
          <w:szCs w:val="14"/>
        </w:rPr>
        <w:tab/>
      </w:r>
      <w:r>
        <w:rPr>
          <w:rFonts w:ascii="Tahoma" w:eastAsia="Times New Roman" w:hAnsi="Tahoma" w:cs="Tahoma"/>
          <w:noProof/>
          <w:sz w:val="14"/>
          <w:szCs w:val="14"/>
        </w:rPr>
        <w:tab/>
        <w:t xml:space="preserve">Disciplina </w:t>
      </w:r>
      <w:r w:rsidRPr="001E7503">
        <w:rPr>
          <w:rFonts w:ascii="Tahoma" w:eastAsia="Times New Roman" w:hAnsi="Tahoma" w:cs="Tahoma"/>
          <w:noProof/>
          <w:sz w:val="14"/>
          <w:szCs w:val="14"/>
          <w:lang w:val="pt-BR"/>
        </w:rPr>
        <w:t>_________________________________________________________________________________; Nota _________</w:t>
      </w:r>
    </w:p>
    <w:p w14:paraId="019A10F7" w14:textId="5ECA1865" w:rsidR="0009504B" w:rsidRPr="001E7503" w:rsidRDefault="0009504B" w:rsidP="0009504B">
      <w:pPr>
        <w:spacing w:after="0" w:line="360" w:lineRule="auto"/>
        <w:jc w:val="both"/>
        <w:rPr>
          <w:rFonts w:ascii="Tahoma" w:eastAsia="Times New Roman" w:hAnsi="Tahoma" w:cs="Tahoma"/>
          <w:noProof/>
          <w:sz w:val="14"/>
          <w:szCs w:val="14"/>
          <w:lang w:val="pt-BR"/>
        </w:rPr>
      </w:pPr>
      <w:r>
        <w:rPr>
          <w:rFonts w:ascii="Tahoma" w:eastAsia="Times New Roman" w:hAnsi="Tahoma" w:cs="Tahoma"/>
          <w:noProof/>
          <w:sz w:val="14"/>
          <w:szCs w:val="14"/>
        </w:rPr>
        <w:t>Proba orală:</w:t>
      </w:r>
      <w:r>
        <w:rPr>
          <w:rFonts w:ascii="Tahoma" w:eastAsia="Times New Roman" w:hAnsi="Tahoma" w:cs="Tahoma"/>
          <w:noProof/>
          <w:sz w:val="14"/>
          <w:szCs w:val="14"/>
        </w:rPr>
        <w:tab/>
      </w:r>
      <w:r>
        <w:rPr>
          <w:rFonts w:ascii="Tahoma" w:eastAsia="Times New Roman" w:hAnsi="Tahoma" w:cs="Tahoma"/>
          <w:noProof/>
          <w:sz w:val="14"/>
          <w:szCs w:val="14"/>
        </w:rPr>
        <w:tab/>
        <w:t>Disciplina</w:t>
      </w:r>
      <w:r w:rsidRPr="001E7503">
        <w:rPr>
          <w:rFonts w:ascii="Tahoma" w:eastAsia="Times New Roman" w:hAnsi="Tahoma" w:cs="Tahoma"/>
          <w:noProof/>
          <w:sz w:val="14"/>
          <w:szCs w:val="14"/>
          <w:lang w:val="pt-BR"/>
        </w:rPr>
        <w:t>__________________________________________________________________________________;</w:t>
      </w:r>
      <w:r>
        <w:rPr>
          <w:rFonts w:ascii="Tahoma" w:eastAsia="Times New Roman" w:hAnsi="Tahoma" w:cs="Tahoma"/>
          <w:noProof/>
          <w:sz w:val="14"/>
          <w:szCs w:val="14"/>
          <w:lang w:val="pt-BR"/>
        </w:rPr>
        <w:t>Admis/Respins</w:t>
      </w:r>
      <w:r w:rsidRPr="001E7503">
        <w:rPr>
          <w:rFonts w:ascii="Tahoma" w:eastAsia="Times New Roman" w:hAnsi="Tahoma" w:cs="Tahoma"/>
          <w:noProof/>
          <w:sz w:val="14"/>
          <w:szCs w:val="14"/>
          <w:lang w:val="pt-BR"/>
        </w:rPr>
        <w:t xml:space="preserve"> _________</w:t>
      </w:r>
    </w:p>
    <w:p w14:paraId="41C7B693" w14:textId="7B32BE95" w:rsidR="0009504B" w:rsidRPr="0009504B" w:rsidRDefault="0009504B" w:rsidP="0009504B">
      <w:pPr>
        <w:spacing w:after="0"/>
        <w:ind w:right="-2"/>
        <w:jc w:val="both"/>
        <w:rPr>
          <w:rFonts w:ascii="Times New Roman" w:eastAsia="Times New Roman" w:hAnsi="Times New Roman"/>
          <w:iCs/>
          <w:sz w:val="16"/>
          <w:szCs w:val="16"/>
        </w:rPr>
      </w:pPr>
      <w:r w:rsidRPr="0063181C">
        <w:rPr>
          <w:rFonts w:ascii="Tahoma" w:eastAsia="Times New Roman" w:hAnsi="Tahoma" w:cs="Tahoma"/>
          <w:i/>
          <w:noProof/>
          <w:sz w:val="14"/>
          <w:szCs w:val="14"/>
        </w:rPr>
        <w:t>(</w:t>
      </w:r>
      <w:r w:rsidRPr="001A0395">
        <w:rPr>
          <w:rFonts w:ascii="Tahoma" w:eastAsia="Times New Roman" w:hAnsi="Tahoma" w:cs="Tahoma"/>
          <w:i/>
          <w:noProof/>
          <w:sz w:val="14"/>
          <w:szCs w:val="14"/>
        </w:rPr>
        <w:t xml:space="preserve">Acest paragraf </w:t>
      </w:r>
      <w:r w:rsidRPr="0063181C">
        <w:rPr>
          <w:rFonts w:ascii="Tahoma" w:eastAsia="Times New Roman" w:hAnsi="Tahoma" w:cs="Tahoma"/>
          <w:i/>
          <w:noProof/>
          <w:sz w:val="14"/>
          <w:szCs w:val="14"/>
        </w:rPr>
        <w:t xml:space="preserve">se completează doar de candidaţii </w:t>
      </w:r>
      <w:r w:rsidRPr="001A0395">
        <w:rPr>
          <w:rFonts w:ascii="Tahoma" w:eastAsia="Times New Roman" w:hAnsi="Tahoma" w:cs="Tahoma"/>
          <w:i/>
          <w:noProof/>
          <w:sz w:val="14"/>
          <w:szCs w:val="14"/>
        </w:rPr>
        <w:t xml:space="preserve">calificaţi </w:t>
      </w:r>
      <w:r w:rsidRPr="0063181C">
        <w:rPr>
          <w:rFonts w:ascii="Tahoma" w:eastAsia="Times New Roman" w:hAnsi="Tahoma" w:cs="Tahoma"/>
          <w:i/>
          <w:noProof/>
          <w:sz w:val="14"/>
          <w:szCs w:val="14"/>
        </w:rPr>
        <w:t>care au înregistrat dosar pentru concursul naţional de titularizare, sesiunea iulie, 202</w:t>
      </w:r>
      <w:r>
        <w:rPr>
          <w:rFonts w:ascii="Tahoma" w:eastAsia="Times New Roman" w:hAnsi="Tahoma" w:cs="Tahoma"/>
          <w:i/>
          <w:noProof/>
          <w:sz w:val="14"/>
          <w:szCs w:val="14"/>
        </w:rPr>
        <w:t xml:space="preserve">4, au avut fișă de înscriere validă şi care fie au absentat, fie s-au retras, fie au obţinut notă sub 5,00 la proba scrisă </w:t>
      </w:r>
      <w:r w:rsidRPr="0063181C">
        <w:rPr>
          <w:rFonts w:ascii="Tahoma" w:eastAsia="Times New Roman" w:hAnsi="Tahoma" w:cs="Tahoma"/>
          <w:i/>
          <w:noProof/>
          <w:sz w:val="14"/>
          <w:szCs w:val="14"/>
        </w:rPr>
        <w:t xml:space="preserve">şi </w:t>
      </w:r>
      <w:r>
        <w:rPr>
          <w:rFonts w:ascii="Tahoma" w:eastAsia="Times New Roman" w:hAnsi="Tahoma" w:cs="Tahoma"/>
          <w:i/>
          <w:noProof/>
          <w:sz w:val="14"/>
          <w:szCs w:val="14"/>
        </w:rPr>
        <w:t xml:space="preserve">solicită reînscrierea </w:t>
      </w:r>
      <w:r w:rsidRPr="0063181C">
        <w:rPr>
          <w:rFonts w:ascii="Tahoma" w:eastAsia="Times New Roman" w:hAnsi="Tahoma" w:cs="Tahoma"/>
          <w:i/>
          <w:noProof/>
          <w:sz w:val="14"/>
          <w:szCs w:val="14"/>
        </w:rPr>
        <w:t>la concursul judeţean</w:t>
      </w:r>
      <w:r>
        <w:rPr>
          <w:rFonts w:ascii="Tahoma" w:eastAsia="Times New Roman" w:hAnsi="Tahoma" w:cs="Tahoma"/>
          <w:i/>
          <w:noProof/>
          <w:sz w:val="14"/>
          <w:szCs w:val="14"/>
        </w:rPr>
        <w:t xml:space="preserve"> de suplinire</w:t>
      </w:r>
      <w:r w:rsidRPr="0063181C">
        <w:rPr>
          <w:rFonts w:ascii="Tahoma" w:eastAsia="Times New Roman" w:hAnsi="Tahoma" w:cs="Tahoma"/>
          <w:i/>
          <w:noProof/>
          <w:sz w:val="14"/>
          <w:szCs w:val="14"/>
        </w:rPr>
        <w:t>)</w:t>
      </w:r>
    </w:p>
    <w:p w14:paraId="061A1647" w14:textId="77777777" w:rsidR="0009504B" w:rsidRDefault="0009504B" w:rsidP="005E2EFD">
      <w:pPr>
        <w:spacing w:after="0"/>
        <w:ind w:right="-2"/>
        <w:jc w:val="center"/>
        <w:rPr>
          <w:rFonts w:ascii="Times New Roman" w:eastAsia="Times New Roman" w:hAnsi="Times New Roman"/>
          <w:i/>
          <w:sz w:val="16"/>
          <w:szCs w:val="16"/>
        </w:rPr>
      </w:pPr>
    </w:p>
    <w:p w14:paraId="5DC545CD" w14:textId="77777777" w:rsidR="0009504B" w:rsidRDefault="0009504B" w:rsidP="005E2EFD">
      <w:pPr>
        <w:spacing w:after="0"/>
        <w:ind w:right="-2"/>
        <w:jc w:val="center"/>
        <w:rPr>
          <w:rFonts w:ascii="Times New Roman" w:eastAsia="Times New Roman" w:hAnsi="Times New Roman"/>
          <w:i/>
          <w:sz w:val="16"/>
          <w:szCs w:val="16"/>
        </w:rPr>
      </w:pPr>
    </w:p>
    <w:p w14:paraId="098BEC5F" w14:textId="170EE02D" w:rsidR="00E76414" w:rsidRPr="005E2EFD" w:rsidRDefault="00E76414" w:rsidP="005E2EFD">
      <w:pPr>
        <w:spacing w:after="0"/>
        <w:ind w:right="-2"/>
        <w:jc w:val="center"/>
        <w:rPr>
          <w:rFonts w:ascii="Times New Roman" w:eastAsia="Times New Roman" w:hAnsi="Times New Roman"/>
          <w:i/>
          <w:sz w:val="16"/>
          <w:szCs w:val="16"/>
        </w:rPr>
      </w:pPr>
      <w:r w:rsidRPr="000C533A">
        <w:rPr>
          <w:rFonts w:ascii="Times New Roman" w:eastAsia="Times New Roman" w:hAnsi="Times New Roman"/>
          <w:i/>
          <w:sz w:val="16"/>
          <w:szCs w:val="16"/>
        </w:rPr>
        <w:t>Cerere de înscriere la</w:t>
      </w:r>
      <w:r w:rsidRPr="0009504B">
        <w:rPr>
          <w:rFonts w:ascii="Times New Roman" w:eastAsia="Times New Roman" w:hAnsi="Times New Roman"/>
          <w:b/>
          <w:bCs/>
          <w:i/>
          <w:sz w:val="16"/>
          <w:szCs w:val="16"/>
        </w:rPr>
        <w:t xml:space="preserve"> </w:t>
      </w:r>
      <w:r w:rsidR="00F52DD6" w:rsidRPr="0009504B">
        <w:rPr>
          <w:rFonts w:ascii="Times New Roman" w:eastAsia="Times New Roman" w:hAnsi="Times New Roman"/>
          <w:b/>
          <w:bCs/>
          <w:i/>
          <w:sz w:val="16"/>
          <w:szCs w:val="16"/>
        </w:rPr>
        <w:t>CONCURSUL</w:t>
      </w:r>
      <w:r w:rsidRPr="005E2EFD">
        <w:rPr>
          <w:rFonts w:ascii="Times New Roman" w:eastAsia="Times New Roman" w:hAnsi="Times New Roman"/>
          <w:i/>
          <w:sz w:val="16"/>
          <w:szCs w:val="16"/>
        </w:rPr>
        <w:t xml:space="preserve"> </w:t>
      </w:r>
      <w:r w:rsidR="00F52DD6" w:rsidRPr="0009504B">
        <w:rPr>
          <w:rFonts w:ascii="Times New Roman" w:eastAsia="Times New Roman" w:hAnsi="Times New Roman"/>
          <w:b/>
          <w:bCs/>
          <w:i/>
          <w:sz w:val="16"/>
          <w:szCs w:val="16"/>
        </w:rPr>
        <w:t>LA NIVEL JUDEŢEAN</w:t>
      </w:r>
      <w:r w:rsidR="00F52DD6" w:rsidRPr="005E2EFD">
        <w:rPr>
          <w:rFonts w:ascii="Times New Roman" w:eastAsia="Times New Roman" w:hAnsi="Times New Roman"/>
          <w:i/>
          <w:sz w:val="16"/>
          <w:szCs w:val="16"/>
        </w:rPr>
        <w:t xml:space="preserve"> </w:t>
      </w:r>
      <w:r w:rsidRPr="005E2EFD">
        <w:rPr>
          <w:rFonts w:ascii="Times New Roman" w:eastAsia="Times New Roman" w:hAnsi="Times New Roman"/>
          <w:i/>
          <w:sz w:val="16"/>
          <w:szCs w:val="16"/>
        </w:rPr>
        <w:t xml:space="preserve">de ocupare a posturilor didactice/catedrelor </w:t>
      </w:r>
      <w:r w:rsidR="00485F81">
        <w:rPr>
          <w:rFonts w:ascii="Times New Roman" w:eastAsia="Times New Roman" w:hAnsi="Times New Roman"/>
          <w:i/>
          <w:sz w:val="16"/>
          <w:szCs w:val="16"/>
        </w:rPr>
        <w:t>rămase</w:t>
      </w:r>
      <w:r w:rsidRPr="005E2EFD">
        <w:rPr>
          <w:rFonts w:ascii="Times New Roman" w:eastAsia="Times New Roman" w:hAnsi="Times New Roman"/>
          <w:i/>
          <w:sz w:val="16"/>
          <w:szCs w:val="16"/>
        </w:rPr>
        <w:t xml:space="preserve"> vacante/rezervate în învăţământul preuniversitar, sesiunea 2024</w:t>
      </w:r>
    </w:p>
    <w:p w14:paraId="57F7A146" w14:textId="77777777"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Nr. ___________ /_______2024</w:t>
      </w:r>
    </w:p>
    <w:p w14:paraId="51F2CD13" w14:textId="77777777" w:rsidR="00E76414" w:rsidRPr="005E2EFD" w:rsidRDefault="00E76414" w:rsidP="00F52DD6">
      <w:pPr>
        <w:pStyle w:val="Heading1"/>
        <w:spacing w:before="0" w:beforeAutospacing="0" w:after="0" w:afterAutospacing="0"/>
        <w:rPr>
          <w:b w:val="0"/>
          <w:sz w:val="16"/>
          <w:szCs w:val="16"/>
        </w:rPr>
      </w:pPr>
      <w:r w:rsidRPr="005E2EFD">
        <w:rPr>
          <w:b w:val="0"/>
          <w:sz w:val="16"/>
          <w:szCs w:val="16"/>
        </w:rPr>
        <w:t>Se certifică exactitatea datelor</w:t>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p>
    <w:p w14:paraId="6AB23927"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Secretarul comisiei de organizare şi desfăşurare a concursului</w:t>
      </w:r>
    </w:p>
    <w:p w14:paraId="5247728C"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___________________________________________________</w:t>
      </w:r>
    </w:p>
    <w:p w14:paraId="1A02357C"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(Numele şi prenumele) </w:t>
      </w:r>
    </w:p>
    <w:p w14:paraId="61CA9A9B"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Viza Consilierului Juridic                                                                                                              </w:t>
      </w:r>
    </w:p>
    <w:p w14:paraId="349A0DDE" w14:textId="77777777" w:rsidR="00E76414" w:rsidRPr="005E2EFD" w:rsidRDefault="00E76414" w:rsidP="00F52DD6">
      <w:pPr>
        <w:spacing w:after="0" w:line="240" w:lineRule="auto"/>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__________________________________________                                                   </w:t>
      </w:r>
    </w:p>
    <w:p w14:paraId="1512C429" w14:textId="77777777" w:rsidR="00E76414" w:rsidRPr="005E2EFD" w:rsidRDefault="00E76414" w:rsidP="005E2EFD">
      <w:pPr>
        <w:spacing w:after="0" w:line="240" w:lineRule="auto"/>
        <w:ind w:right="-2"/>
        <w:jc w:val="center"/>
        <w:rPr>
          <w:rFonts w:ascii="Times New Roman" w:eastAsia="Times New Roman" w:hAnsi="Times New Roman"/>
          <w:sz w:val="8"/>
          <w:szCs w:val="8"/>
        </w:rPr>
      </w:pPr>
    </w:p>
    <w:p w14:paraId="0BFC0974" w14:textId="77777777" w:rsidR="00E76414" w:rsidRPr="005E2EFD" w:rsidRDefault="00E76414" w:rsidP="005E2EFD">
      <w:pPr>
        <w:spacing w:after="0" w:line="240" w:lineRule="auto"/>
        <w:ind w:right="-2"/>
        <w:jc w:val="center"/>
        <w:rPr>
          <w:rFonts w:ascii="Times New Roman" w:eastAsia="Times New Roman" w:hAnsi="Times New Roman"/>
          <w:sz w:val="16"/>
          <w:szCs w:val="16"/>
        </w:rPr>
      </w:pPr>
      <w:r w:rsidRPr="005E2EFD">
        <w:rPr>
          <w:rFonts w:ascii="Times New Roman" w:eastAsia="Times New Roman" w:hAnsi="Times New Roman"/>
          <w:sz w:val="16"/>
          <w:szCs w:val="16"/>
        </w:rPr>
        <w:t xml:space="preserve">Domnule Inspector Şcolar General, </w:t>
      </w:r>
    </w:p>
    <w:p w14:paraId="5F034F3A" w14:textId="77777777" w:rsidR="00E76414" w:rsidRPr="005E2EFD" w:rsidRDefault="00E76414" w:rsidP="005E2EFD">
      <w:pPr>
        <w:spacing w:after="0" w:line="240" w:lineRule="auto"/>
        <w:ind w:right="-2"/>
        <w:jc w:val="center"/>
        <w:rPr>
          <w:rFonts w:ascii="Times New Roman" w:eastAsia="Times New Roman" w:hAnsi="Times New Roman"/>
          <w:sz w:val="16"/>
          <w:szCs w:val="16"/>
        </w:rPr>
      </w:pPr>
    </w:p>
    <w:p w14:paraId="602F16AC" w14:textId="6A549570" w:rsidR="005C40C8" w:rsidRPr="005E2EFD" w:rsidRDefault="00E76414" w:rsidP="005E2EFD">
      <w:pPr>
        <w:pBdr>
          <w:top w:val="nil"/>
          <w:left w:val="nil"/>
          <w:bottom w:val="nil"/>
          <w:right w:val="nil"/>
          <w:between w:val="nil"/>
        </w:pBdr>
        <w:spacing w:after="0" w:line="240" w:lineRule="auto"/>
        <w:ind w:right="-2" w:firstLine="648"/>
        <w:jc w:val="both"/>
        <w:rPr>
          <w:rFonts w:ascii="Times New Roman" w:eastAsia="Times New Roman" w:hAnsi="Times New Roman"/>
          <w:sz w:val="16"/>
          <w:szCs w:val="16"/>
        </w:rPr>
      </w:pPr>
      <w:r w:rsidRPr="005E2EFD">
        <w:rPr>
          <w:rFonts w:ascii="Times New Roman" w:eastAsia="Times New Roman" w:hAnsi="Times New Roman"/>
          <w:sz w:val="16"/>
          <w:szCs w:val="16"/>
        </w:rPr>
        <w:t>Subsemnatul(a) (cu iniţiala tatălui), __________________________________________________________________________________, numele anterior __________________________, fiul/fiica lui ___________________ și _____________________, născut(ă) la data de (ziua, luna, anul) ___/____/______, legitimat(ă) cu B.I./carte de identitate seria ___ nr.___________, eliberat(ă) la data de ________ de Poliţia _______________ __________________________, cu domiciliul în localitatea ________________________________________________________________, strada ___________________</w:t>
      </w:r>
      <w:r w:rsidR="005C40C8" w:rsidRPr="005E2EFD">
        <w:rPr>
          <w:rFonts w:ascii="Times New Roman" w:eastAsia="Times New Roman" w:hAnsi="Times New Roman"/>
          <w:sz w:val="16"/>
          <w:szCs w:val="16"/>
        </w:rPr>
        <w:t>_______</w:t>
      </w:r>
      <w:r w:rsidRPr="005E2EFD">
        <w:rPr>
          <w:rFonts w:ascii="Times New Roman" w:eastAsia="Times New Roman" w:hAnsi="Times New Roman"/>
          <w:sz w:val="16"/>
          <w:szCs w:val="16"/>
        </w:rPr>
        <w:t>______________, nr. ____, bl. _____, ap. _______, judeţul (sectorul)___________________, telefon _____________</w:t>
      </w:r>
      <w:r w:rsidR="005C40C8" w:rsidRPr="005E2EFD">
        <w:rPr>
          <w:rFonts w:ascii="Times New Roman" w:eastAsia="Times New Roman" w:hAnsi="Times New Roman"/>
          <w:sz w:val="16"/>
          <w:szCs w:val="16"/>
        </w:rPr>
        <w:t>___</w:t>
      </w:r>
      <w:r w:rsidRPr="005E2EFD">
        <w:rPr>
          <w:rFonts w:ascii="Times New Roman" w:eastAsia="Times New Roman" w:hAnsi="Times New Roman"/>
          <w:sz w:val="16"/>
          <w:szCs w:val="16"/>
        </w:rPr>
        <w:t>____.</w:t>
      </w:r>
      <w:r w:rsidR="005C40C8" w:rsidRPr="005E2EFD">
        <w:rPr>
          <w:rFonts w:ascii="Times New Roman" w:eastAsia="Times New Roman" w:hAnsi="Times New Roman"/>
          <w:sz w:val="16"/>
          <w:szCs w:val="16"/>
        </w:rPr>
        <w:t xml:space="preserve"> </w:t>
      </w:r>
    </w:p>
    <w:p w14:paraId="0DEE3A1D" w14:textId="77777777" w:rsidR="009C7C3E" w:rsidRPr="005E2EFD" w:rsidRDefault="009C7C3E" w:rsidP="005E2EFD">
      <w:pPr>
        <w:pBdr>
          <w:top w:val="nil"/>
          <w:left w:val="nil"/>
          <w:bottom w:val="nil"/>
          <w:right w:val="nil"/>
          <w:between w:val="nil"/>
        </w:pBdr>
        <w:spacing w:after="0" w:line="240" w:lineRule="auto"/>
        <w:ind w:right="-2"/>
        <w:rPr>
          <w:rFonts w:ascii="Times New Roman" w:eastAsia="Times New Roman" w:hAnsi="Times New Roman"/>
          <w:b/>
          <w:bCs/>
          <w:sz w:val="8"/>
          <w:szCs w:val="8"/>
        </w:rPr>
      </w:pPr>
    </w:p>
    <w:p w14:paraId="2130B252" w14:textId="77777777" w:rsidR="009C7C3E" w:rsidRPr="005E2EFD" w:rsidRDefault="005C40C8" w:rsidP="005E2EFD">
      <w:pPr>
        <w:pBdr>
          <w:top w:val="nil"/>
          <w:left w:val="nil"/>
          <w:bottom w:val="nil"/>
          <w:right w:val="nil"/>
          <w:between w:val="nil"/>
        </w:pBdr>
        <w:spacing w:after="0" w:line="240" w:lineRule="auto"/>
        <w:ind w:right="-2"/>
        <w:rPr>
          <w:rFonts w:ascii="Times New Roman" w:eastAsia="Times New Roman" w:hAnsi="Times New Roman"/>
          <w:sz w:val="16"/>
          <w:szCs w:val="16"/>
        </w:rPr>
      </w:pPr>
      <w:r w:rsidRPr="005E2EFD">
        <w:rPr>
          <w:rFonts w:ascii="Times New Roman" w:eastAsia="Times New Roman" w:hAnsi="Times New Roman"/>
          <w:b/>
          <w:bCs/>
          <w:sz w:val="16"/>
          <w:szCs w:val="16"/>
        </w:rPr>
        <w:t>COD NUMERIC PERSONAL</w:t>
      </w:r>
      <w:r w:rsidRPr="005E2EFD">
        <w:rPr>
          <w:rFonts w:ascii="Times New Roman" w:eastAsia="Times New Roman" w:hAnsi="Times New Roman"/>
          <w:sz w:val="16"/>
          <w:szCs w:val="16"/>
        </w:rPr>
        <w:t>:</w:t>
      </w:r>
    </w:p>
    <w:tbl>
      <w:tblPr>
        <w:tblW w:w="5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
        <w:gridCol w:w="425"/>
        <w:gridCol w:w="425"/>
        <w:gridCol w:w="426"/>
        <w:gridCol w:w="425"/>
        <w:gridCol w:w="425"/>
        <w:gridCol w:w="425"/>
        <w:gridCol w:w="426"/>
        <w:gridCol w:w="425"/>
        <w:gridCol w:w="425"/>
        <w:gridCol w:w="425"/>
        <w:gridCol w:w="426"/>
        <w:gridCol w:w="425"/>
      </w:tblGrid>
      <w:tr w:rsidR="009C7C3E" w:rsidRPr="005E2EFD" w14:paraId="33C3E9BE" w14:textId="77777777" w:rsidTr="00405307">
        <w:trPr>
          <w:trHeight w:val="90"/>
          <w:jc w:val="center"/>
        </w:trPr>
        <w:tc>
          <w:tcPr>
            <w:tcW w:w="392" w:type="dxa"/>
          </w:tcPr>
          <w:p w14:paraId="6435BA38"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7C35ECA7"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3BC4BB9A"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055DE362"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7DE8D14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67B2B211"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4D662572"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62B75623"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E7060B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83C45AC"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B49997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419277F3"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B1084D0"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r>
    </w:tbl>
    <w:p w14:paraId="78306833"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6"/>
          <w:szCs w:val="16"/>
        </w:rPr>
      </w:pPr>
    </w:p>
    <w:p w14:paraId="741A6D2D" w14:textId="77777777" w:rsidR="00E76414" w:rsidRPr="005E2EFD" w:rsidRDefault="00E76414" w:rsidP="005E2EFD">
      <w:pPr>
        <w:numPr>
          <w:ilvl w:val="0"/>
          <w:numId w:val="134"/>
        </w:num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Studii finalizate cu examen de absolvire/licenţă/bacalaureat:</w:t>
      </w:r>
    </w:p>
    <w:p w14:paraId="6A5B022F" w14:textId="77777777" w:rsidR="00633023" w:rsidRPr="005E2EFD" w:rsidRDefault="00E76414" w:rsidP="005E2EFD">
      <w:pPr>
        <w:pStyle w:val="ListParagraph"/>
        <w:numPr>
          <w:ilvl w:val="0"/>
          <w:numId w:val="164"/>
        </w:numPr>
        <w:ind w:left="576" w:right="-2" w:hanging="288"/>
        <w:jc w:val="both"/>
        <w:rPr>
          <w:sz w:val="16"/>
          <w:szCs w:val="16"/>
        </w:rPr>
      </w:pPr>
      <w:r w:rsidRPr="005E2EFD">
        <w:rPr>
          <w:sz w:val="16"/>
          <w:szCs w:val="16"/>
        </w:rPr>
        <w:t>Univ., Institutul, Academia, I.P. 3 ani, Colegiul, Şc. postliceală, Şc. de maiştri, Lic. Ped. etc.____________________________________________ _________________________________________________________________________________________________</w:t>
      </w:r>
      <w:r w:rsidR="005C40C8" w:rsidRPr="005E2EFD">
        <w:rPr>
          <w:sz w:val="16"/>
          <w:szCs w:val="16"/>
        </w:rPr>
        <w:t>_______________</w:t>
      </w:r>
      <w:r w:rsidRPr="005E2EFD">
        <w:rPr>
          <w:sz w:val="16"/>
          <w:szCs w:val="16"/>
        </w:rPr>
        <w:t>__,</w:t>
      </w:r>
      <w:r w:rsidR="005C40C8" w:rsidRPr="005E2EFD">
        <w:rPr>
          <w:sz w:val="16"/>
          <w:szCs w:val="16"/>
        </w:rPr>
        <w:t xml:space="preserve"> </w:t>
      </w:r>
      <w:r w:rsidRPr="005E2EFD">
        <w:rPr>
          <w:sz w:val="16"/>
          <w:szCs w:val="16"/>
        </w:rPr>
        <w:t>Facultatea</w:t>
      </w:r>
      <w:r w:rsidR="005C40C8" w:rsidRPr="005E2EFD">
        <w:rPr>
          <w:sz w:val="16"/>
          <w:szCs w:val="16"/>
        </w:rPr>
        <w:t xml:space="preserve"> </w:t>
      </w:r>
      <w:r w:rsidRPr="005E2EFD">
        <w:rPr>
          <w:sz w:val="16"/>
          <w:szCs w:val="16"/>
        </w:rPr>
        <w:t>____________________________________________________________________________________________________________________________________________________________________________________________________</w:t>
      </w:r>
      <w:r w:rsidRPr="005E2EFD">
        <w:rPr>
          <w:sz w:val="20"/>
          <w:szCs w:val="20"/>
        </w:rPr>
        <w:t xml:space="preserve"> </w:t>
      </w:r>
      <w:r w:rsidRPr="005E2EFD">
        <w:rPr>
          <w:sz w:val="16"/>
          <w:szCs w:val="16"/>
        </w:rPr>
        <w:t>nivelul studiilor (medii, postliceale, universitare de scurtă durată, ciclul I de studii universitare de licenţă, ciclul II de studii universitare de masterat, universitare de lungă durată)</w:t>
      </w:r>
      <w:r w:rsidR="00633023" w:rsidRPr="005E2EFD">
        <w:rPr>
          <w:sz w:val="16"/>
          <w:szCs w:val="16"/>
        </w:rPr>
        <w:t xml:space="preserve"> </w:t>
      </w:r>
      <w:r w:rsidRPr="005E2EFD">
        <w:rPr>
          <w:sz w:val="16"/>
          <w:szCs w:val="16"/>
        </w:rPr>
        <w:t>__________________</w:t>
      </w:r>
      <w:r w:rsidR="00633023" w:rsidRPr="005E2EFD">
        <w:rPr>
          <w:sz w:val="16"/>
          <w:szCs w:val="16"/>
        </w:rPr>
        <w:t xml:space="preserve"> </w:t>
      </w:r>
      <w:r w:rsidRPr="005E2EFD">
        <w:rPr>
          <w:sz w:val="16"/>
          <w:szCs w:val="16"/>
        </w:rPr>
        <w:t>_______________________________________________________________________________________________</w:t>
      </w:r>
      <w:r w:rsidR="00633023" w:rsidRPr="005E2EFD">
        <w:rPr>
          <w:sz w:val="16"/>
          <w:szCs w:val="16"/>
        </w:rPr>
        <w:t xml:space="preserve">____________________________ </w:t>
      </w:r>
      <w:r w:rsidRPr="005E2EFD">
        <w:rPr>
          <w:sz w:val="16"/>
          <w:szCs w:val="16"/>
        </w:rPr>
        <w:t>______________________________________________________________________________________________________________________</w:t>
      </w:r>
      <w:r w:rsidR="00633023" w:rsidRPr="005E2EFD">
        <w:rPr>
          <w:sz w:val="16"/>
          <w:szCs w:val="16"/>
        </w:rPr>
        <w:t>__</w:t>
      </w:r>
      <w:r w:rsidRPr="005E2EFD">
        <w:rPr>
          <w:sz w:val="16"/>
          <w:szCs w:val="16"/>
        </w:rPr>
        <w:t>_, cu durata studiilor de _______ ani (zi sau i.f., seral, f.f., f.r., i.d.).  promoţia ___________ cu specializarea/specializările _______________________________________________________________________________________________________________________</w:t>
      </w:r>
      <w:r w:rsidR="00633023" w:rsidRPr="005E2EFD">
        <w:rPr>
          <w:sz w:val="16"/>
          <w:szCs w:val="16"/>
        </w:rPr>
        <w:t>_____</w:t>
      </w:r>
      <w:r w:rsidRPr="005E2EFD">
        <w:rPr>
          <w:sz w:val="16"/>
          <w:szCs w:val="16"/>
        </w:rPr>
        <w:t xml:space="preserve"> ___________________________________________________________________________________________________________________, cu media la examenul de stat (licenţă)/absolvire ________________________, media de departajare _______________________; </w:t>
      </w:r>
    </w:p>
    <w:p w14:paraId="335B2BC7" w14:textId="77777777" w:rsidR="00633023" w:rsidRPr="005E2EFD" w:rsidRDefault="00E76414" w:rsidP="005E2EFD">
      <w:pPr>
        <w:pStyle w:val="ListParagraph"/>
        <w:numPr>
          <w:ilvl w:val="0"/>
          <w:numId w:val="164"/>
        </w:numPr>
        <w:ind w:left="576" w:right="-2" w:hanging="288"/>
        <w:jc w:val="both"/>
        <w:rPr>
          <w:sz w:val="16"/>
          <w:szCs w:val="16"/>
        </w:rPr>
      </w:pPr>
      <w:r w:rsidRPr="005E2EFD">
        <w:rPr>
          <w:sz w:val="16"/>
          <w:szCs w:val="16"/>
        </w:rPr>
        <w:t xml:space="preserve">Univ., </w:t>
      </w:r>
      <w:r w:rsidR="00633023" w:rsidRPr="005E2EFD">
        <w:rPr>
          <w:sz w:val="16"/>
          <w:szCs w:val="16"/>
        </w:rPr>
        <w:t>Institutul, Academia, I.P. 3 ani, Colegiul, Şc. postliceală, Şc. de maiştri, Lic. Ped. etc.____________________________________________ __________________________________________________________________________________________________________________, Facultatea ____________________________________________________________________________________________________________________________________________________________________________________________________ nivelul studiilor (medii, postliceale, universitare de scurtă durată, ciclul I de studii universitare de licenţă, ciclul II de studii universitare de masterat, universitare de lungă durată) __________________ ___________________________________________________________________________________________________________________________ _________________________________________________________________________________________________________________________, cu durata studiilor de _______ ani (zi sau i.f., seral, f.f., f.r., i.d.).  promoţia ___________ cu specializarea/specializările ____________________________________________________________________________________________________________________________ ___________________________________________________________________________________________________________________, cu media la examenul de stat (licenţă)/absolvire ________________________, media de departajare _______________________</w:t>
      </w:r>
      <w:r w:rsidRPr="005E2EFD">
        <w:rPr>
          <w:sz w:val="16"/>
          <w:szCs w:val="16"/>
        </w:rPr>
        <w:t xml:space="preserve">; </w:t>
      </w:r>
    </w:p>
    <w:p w14:paraId="2D6A31B6" w14:textId="408A2A48" w:rsidR="00E76414" w:rsidRPr="005E2EFD" w:rsidRDefault="00E76414" w:rsidP="005E2EFD">
      <w:pPr>
        <w:pStyle w:val="ListParagraph"/>
        <w:numPr>
          <w:ilvl w:val="0"/>
          <w:numId w:val="164"/>
        </w:numPr>
        <w:ind w:left="576" w:right="-2" w:hanging="288"/>
        <w:jc w:val="both"/>
        <w:rPr>
          <w:sz w:val="16"/>
          <w:szCs w:val="16"/>
        </w:rPr>
      </w:pPr>
      <w:r w:rsidRPr="005E2EFD">
        <w:rPr>
          <w:sz w:val="16"/>
          <w:szCs w:val="16"/>
        </w:rPr>
        <w:t xml:space="preserve">Univ., </w:t>
      </w:r>
      <w:r w:rsidR="00633023" w:rsidRPr="005E2EFD">
        <w:rPr>
          <w:sz w:val="16"/>
          <w:szCs w:val="16"/>
        </w:rPr>
        <w:t>Institutul, Academia, I.P. 3 ani, Colegiul, Şc. postliceală, Şc. de maiştri, Lic. Ped. etc.____________________________________________ __________________________________________________________________________________________________________________, Facultatea ____________________________________________________________________________________________________________________________________________________________________________________________________ nivelul studiilor (medii, postliceale, universitare de scurtă durată, ciclul I de studii universitare de licenţă, ciclul II de studii universitare de masterat, universitare de lungă durată) __________________ ___________________________________________________________________________________________________________________________ _________________________________________________________________________________________________________________________, cu durata studiilor de _______ ani (zi sau i.f., seral, f.f., f.r., i.d.).  promoţia ___________ cu specializarea/specializările ____________________________________________________________________________________________________________________________ ___________________________________________________________________________________________________________________, cu media la examenul de stat (licenţă)/absolvire ________________________, media de departajare _______________________</w:t>
      </w:r>
      <w:r w:rsidRPr="005E2EFD">
        <w:rPr>
          <w:sz w:val="16"/>
          <w:szCs w:val="16"/>
        </w:rPr>
        <w:t xml:space="preserve">; </w:t>
      </w:r>
    </w:p>
    <w:p w14:paraId="5E01DE58" w14:textId="77777777" w:rsidR="00E76414" w:rsidRPr="005E2EFD" w:rsidRDefault="00E76414" w:rsidP="005E2EFD">
      <w:pPr>
        <w:spacing w:after="0" w:line="240" w:lineRule="auto"/>
        <w:ind w:right="-2"/>
        <w:jc w:val="both"/>
        <w:rPr>
          <w:rFonts w:ascii="Times New Roman" w:eastAsia="Times New Roman" w:hAnsi="Times New Roman"/>
          <w:sz w:val="4"/>
          <w:szCs w:val="4"/>
        </w:rPr>
      </w:pPr>
    </w:p>
    <w:p w14:paraId="08BBBDE6"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După absolvirea cu diplomă a studiilor universitare de lungă durată/de masterat am absolvit cursuri postuniversitare (studii aprofundate, studii academice postuniversitare, studii postuniversitare de specializare, studii postuniversitare de masterat, un alt masterat în cadrul ciclului II de studii universitare) sau programe de conversie profesională, după cum urmează:</w:t>
      </w:r>
    </w:p>
    <w:p w14:paraId="01EF2897" w14:textId="77777777" w:rsidR="00633023" w:rsidRPr="005E2EFD" w:rsidRDefault="00E76414" w:rsidP="005E2EFD">
      <w:pPr>
        <w:pStyle w:val="ListParagraph"/>
        <w:numPr>
          <w:ilvl w:val="0"/>
          <w:numId w:val="165"/>
        </w:numPr>
        <w:ind w:left="576" w:hanging="288"/>
        <w:jc w:val="both"/>
        <w:rPr>
          <w:sz w:val="16"/>
          <w:szCs w:val="16"/>
        </w:rPr>
      </w:pPr>
      <w:r w:rsidRPr="005E2EFD">
        <w:rPr>
          <w:sz w:val="16"/>
          <w:szCs w:val="16"/>
        </w:rPr>
        <w:t xml:space="preserve">Instituţia </w:t>
      </w:r>
      <w:bookmarkStart w:id="0" w:name="_Hlk151067134"/>
      <w:r w:rsidRPr="005E2EFD">
        <w:rPr>
          <w:sz w:val="16"/>
          <w:szCs w:val="16"/>
        </w:rPr>
        <w:t>(Univ., Institutul, Academia)</w:t>
      </w:r>
      <w:r w:rsidR="00633023" w:rsidRPr="005E2EFD">
        <w:rPr>
          <w:sz w:val="16"/>
          <w:szCs w:val="16"/>
        </w:rPr>
        <w:t xml:space="preserve"> </w:t>
      </w:r>
      <w:r w:rsidRPr="005E2EFD">
        <w:rPr>
          <w:sz w:val="16"/>
          <w:szCs w:val="16"/>
        </w:rPr>
        <w:t>_______________________________________________________________</w:t>
      </w:r>
      <w:r w:rsidR="00633023" w:rsidRPr="005E2EFD">
        <w:rPr>
          <w:sz w:val="16"/>
          <w:szCs w:val="16"/>
        </w:rPr>
        <w:t>____</w:t>
      </w:r>
      <w:r w:rsidRPr="005E2EFD">
        <w:rPr>
          <w:sz w:val="16"/>
          <w:szCs w:val="16"/>
        </w:rPr>
        <w:t>______________________ _______________________________________________________________________________________________________________________, cu specializarea</w:t>
      </w:r>
      <w:r w:rsidR="00633023" w:rsidRPr="005E2EFD">
        <w:rPr>
          <w:sz w:val="16"/>
          <w:szCs w:val="16"/>
        </w:rPr>
        <w:t xml:space="preserve"> </w:t>
      </w:r>
      <w:r w:rsidRPr="005E2EFD">
        <w:rPr>
          <w:sz w:val="16"/>
          <w:szCs w:val="16"/>
        </w:rPr>
        <w:t>__________________________________________________________________________________________________________</w:t>
      </w:r>
      <w:r w:rsidR="00633023" w:rsidRPr="005E2EFD">
        <w:rPr>
          <w:sz w:val="16"/>
          <w:szCs w:val="16"/>
        </w:rPr>
        <w:t xml:space="preserve">_______ </w:t>
      </w:r>
      <w:r w:rsidRPr="005E2EFD">
        <w:rPr>
          <w:sz w:val="16"/>
          <w:szCs w:val="16"/>
        </w:rPr>
        <w:t xml:space="preserve">_________________________________________________________________________________________________, cu durata studiilor de _____ ani, promoţia _______, media de absolvire _______, media de departajare _____________ </w:t>
      </w:r>
      <w:bookmarkEnd w:id="0"/>
      <w:r w:rsidRPr="005E2EFD">
        <w:rPr>
          <w:sz w:val="16"/>
          <w:szCs w:val="16"/>
        </w:rPr>
        <w:t>;</w:t>
      </w:r>
    </w:p>
    <w:p w14:paraId="72E4076B" w14:textId="77777777" w:rsidR="00633023" w:rsidRPr="005E2EFD" w:rsidRDefault="00E76414" w:rsidP="005E2EFD">
      <w:pPr>
        <w:pStyle w:val="ListParagraph"/>
        <w:numPr>
          <w:ilvl w:val="0"/>
          <w:numId w:val="165"/>
        </w:numPr>
        <w:ind w:left="576" w:hanging="288"/>
        <w:jc w:val="both"/>
        <w:rPr>
          <w:sz w:val="16"/>
          <w:szCs w:val="16"/>
        </w:rPr>
      </w:pPr>
      <w:r w:rsidRPr="005E2EFD">
        <w:rPr>
          <w:sz w:val="16"/>
          <w:szCs w:val="16"/>
        </w:rPr>
        <w:t xml:space="preserve">Instituţia </w:t>
      </w:r>
      <w:r w:rsidR="00633023" w:rsidRPr="005E2EFD">
        <w:rPr>
          <w:sz w:val="16"/>
          <w:szCs w:val="16"/>
        </w:rPr>
        <w:t>(Univ., Institutul, Academia) _________________________________________________________________________________________ _______________________________________________________________________________________________________________________, cu specializarea _________________________________________________________________________________________________________________ _________________________________________________________________________________________________, cu durata studiilor de _____ ani, promoţia _______, media de absolvire _______, media de departajare _____________</w:t>
      </w:r>
      <w:r w:rsidRPr="005E2EFD">
        <w:rPr>
          <w:sz w:val="16"/>
          <w:szCs w:val="16"/>
        </w:rPr>
        <w:t>;</w:t>
      </w:r>
    </w:p>
    <w:p w14:paraId="6CC94910" w14:textId="31CFD299" w:rsidR="00E76414" w:rsidRPr="005E2EFD" w:rsidRDefault="00E76414" w:rsidP="005E2EFD">
      <w:pPr>
        <w:pStyle w:val="ListParagraph"/>
        <w:numPr>
          <w:ilvl w:val="0"/>
          <w:numId w:val="165"/>
        </w:numPr>
        <w:ind w:left="576" w:hanging="288"/>
        <w:jc w:val="both"/>
        <w:rPr>
          <w:sz w:val="16"/>
          <w:szCs w:val="16"/>
        </w:rPr>
      </w:pPr>
      <w:r w:rsidRPr="005E2EFD">
        <w:rPr>
          <w:sz w:val="16"/>
          <w:szCs w:val="16"/>
        </w:rPr>
        <w:lastRenderedPageBreak/>
        <w:t>Instituţia (</w:t>
      </w:r>
      <w:r w:rsidR="00633023" w:rsidRPr="005E2EFD">
        <w:rPr>
          <w:sz w:val="16"/>
          <w:szCs w:val="16"/>
        </w:rPr>
        <w:t>Univ., Institutul, Academia) _________________________________________________________________________________________ _______________________________________________________________________________________________________________________, cu specializarea _________________________________________________________________________________________________________________ _________________________________________________________________________________________________, cu durata studiilor de _____ ani, promoţia _______, media de absolvire _______, media de departajare _____________</w:t>
      </w:r>
      <w:r w:rsidRPr="005E2EFD">
        <w:rPr>
          <w:sz w:val="16"/>
          <w:szCs w:val="16"/>
        </w:rPr>
        <w:t>;</w:t>
      </w:r>
    </w:p>
    <w:p w14:paraId="0104DE0E"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2C780A6"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După absolvirea cu diplomă de licenţă a ciclului I de studii universitare de licenţă am absolvit studii postuniversitare de specializare sau programe de conversie profesională, după cum urmează:</w:t>
      </w:r>
    </w:p>
    <w:p w14:paraId="2C00B31E" w14:textId="117CA64A" w:rsidR="001361DF" w:rsidRPr="005E2EFD" w:rsidRDefault="00E76414" w:rsidP="005E2EFD">
      <w:pPr>
        <w:pStyle w:val="ListParagraph"/>
        <w:numPr>
          <w:ilvl w:val="0"/>
          <w:numId w:val="166"/>
        </w:numPr>
        <w:ind w:left="576" w:hanging="288"/>
        <w:jc w:val="both"/>
        <w:rPr>
          <w:sz w:val="16"/>
          <w:szCs w:val="16"/>
        </w:rPr>
      </w:pPr>
      <w:r w:rsidRPr="005E2EFD">
        <w:rPr>
          <w:sz w:val="16"/>
          <w:szCs w:val="16"/>
        </w:rPr>
        <w:t>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cu durata studiilor de _____ ani, promoţia _______, media de absolvire _______, media de departajare _____________;</w:t>
      </w:r>
    </w:p>
    <w:p w14:paraId="66C28699" w14:textId="4FB297F6" w:rsidR="001361DF" w:rsidRPr="005E2EFD" w:rsidRDefault="00E76414" w:rsidP="005E2EFD">
      <w:pPr>
        <w:pStyle w:val="ListParagraph"/>
        <w:numPr>
          <w:ilvl w:val="0"/>
          <w:numId w:val="166"/>
        </w:numPr>
        <w:ind w:left="576" w:hanging="288"/>
        <w:jc w:val="both"/>
        <w:rPr>
          <w:sz w:val="16"/>
          <w:szCs w:val="16"/>
        </w:rPr>
      </w:pPr>
      <w:r w:rsidRPr="005E2EFD">
        <w:rPr>
          <w:sz w:val="16"/>
          <w:szCs w:val="16"/>
        </w:rPr>
        <w:t>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cu durata studiilor de _____ ani, promoţia _______, media de absolvire _______, media de departajare _____________;</w:t>
      </w:r>
    </w:p>
    <w:p w14:paraId="40071AAE" w14:textId="76042A43" w:rsidR="00E76414" w:rsidRPr="005E2EFD" w:rsidRDefault="00E76414" w:rsidP="005E2EFD">
      <w:pPr>
        <w:pStyle w:val="ListParagraph"/>
        <w:numPr>
          <w:ilvl w:val="0"/>
          <w:numId w:val="166"/>
        </w:numPr>
        <w:ind w:left="576" w:hanging="288"/>
        <w:jc w:val="both"/>
        <w:rPr>
          <w:sz w:val="16"/>
          <w:szCs w:val="16"/>
        </w:rPr>
      </w:pPr>
      <w:r w:rsidRPr="005E2EFD">
        <w:rPr>
          <w:sz w:val="16"/>
          <w:szCs w:val="16"/>
        </w:rPr>
        <w:t>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cu durata studiilor de _____ ani, promoţia _______, media de absolvire _______, media de departajare _____________.</w:t>
      </w:r>
    </w:p>
    <w:p w14:paraId="6B976DCF"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9C2F7C4"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SPECIALITATEA / MODULUL (INSTRUMENT, MODUL DE INSTRUMENT, MUZICA VOCALĂ, CANTO / CANTO CLASIC, FOLCLOR / CANTO POPULAR, MUZICĂ VOCALĂ TRADIŢIONALĂ ROMANEASCA, PREGĂTIRE SPORTIVĂ DE SPECIALITATE, PREGĂTIRE-INSTRUIRE PRACTICĂ)_______________________________________________________________________________________________________________ ________________________________________________________________________________________________________________________</w:t>
      </w:r>
    </w:p>
    <w:p w14:paraId="4D986637" w14:textId="77777777" w:rsidR="001361DF" w:rsidRPr="005E2EFD" w:rsidRDefault="001361DF" w:rsidP="005E2EFD">
      <w:pPr>
        <w:tabs>
          <w:tab w:val="left" w:pos="284"/>
        </w:tabs>
        <w:spacing w:after="0" w:line="240" w:lineRule="auto"/>
        <w:jc w:val="both"/>
        <w:rPr>
          <w:rFonts w:ascii="Times New Roman" w:eastAsia="Times New Roman" w:hAnsi="Times New Roman"/>
          <w:sz w:val="16"/>
          <w:szCs w:val="16"/>
        </w:rPr>
      </w:pPr>
    </w:p>
    <w:p w14:paraId="565848B2"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La data de </w:t>
      </w:r>
      <w:r w:rsidRPr="000E3B8B">
        <w:rPr>
          <w:rFonts w:ascii="Times New Roman" w:eastAsia="Times New Roman" w:hAnsi="Times New Roman"/>
          <w:b/>
          <w:bCs/>
          <w:sz w:val="16"/>
          <w:szCs w:val="16"/>
        </w:rPr>
        <w:t>1 septembrie 2023</w:t>
      </w:r>
      <w:r w:rsidRPr="005E2EFD">
        <w:rPr>
          <w:rFonts w:ascii="Times New Roman" w:eastAsia="Times New Roman" w:hAnsi="Times New Roman"/>
          <w:sz w:val="16"/>
          <w:szCs w:val="16"/>
        </w:rPr>
        <w:t xml:space="preserve"> am avut o vechime efectivă la catedră (inclusiv perioada rezervării catedrei) de _____ ani întregi.</w:t>
      </w:r>
    </w:p>
    <w:p w14:paraId="13E9BB78" w14:textId="77777777" w:rsidR="001361DF" w:rsidRPr="005E2EFD" w:rsidRDefault="001361DF" w:rsidP="005E2EFD">
      <w:pPr>
        <w:pStyle w:val="ListParagraph"/>
        <w:rPr>
          <w:sz w:val="16"/>
          <w:szCs w:val="16"/>
        </w:rPr>
      </w:pPr>
    </w:p>
    <w:p w14:paraId="7BA94FE8"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La data depunerii dosarului am </w:t>
      </w:r>
      <w:r w:rsidRPr="005E2EFD">
        <w:rPr>
          <w:rFonts w:ascii="Times New Roman" w:eastAsia="Times New Roman" w:hAnsi="Times New Roman"/>
          <w:i/>
          <w:sz w:val="16"/>
          <w:szCs w:val="16"/>
        </w:rPr>
        <w:t>definitivatul</w:t>
      </w:r>
      <w:r w:rsidRPr="005E2EFD">
        <w:rPr>
          <w:rFonts w:ascii="Times New Roman" w:eastAsia="Times New Roman" w:hAnsi="Times New Roman"/>
          <w:sz w:val="16"/>
          <w:szCs w:val="16"/>
        </w:rPr>
        <w:t xml:space="preserve"> în învăţământ cu media    _____________,  obţinut în anul __________,  </w:t>
      </w:r>
      <w:r w:rsidRPr="005E2EFD">
        <w:rPr>
          <w:rFonts w:ascii="Times New Roman" w:eastAsia="Times New Roman" w:hAnsi="Times New Roman"/>
          <w:i/>
          <w:sz w:val="16"/>
          <w:szCs w:val="16"/>
        </w:rPr>
        <w:t>gradul didactic II</w:t>
      </w:r>
      <w:r w:rsidRPr="005E2EFD">
        <w:rPr>
          <w:rFonts w:ascii="Times New Roman" w:eastAsia="Times New Roman" w:hAnsi="Times New Roman"/>
          <w:sz w:val="16"/>
          <w:szCs w:val="16"/>
        </w:rPr>
        <w:t xml:space="preserve"> cu media  _____________,  obţinut în anul __________, </w:t>
      </w:r>
      <w:r w:rsidRPr="005E2EFD">
        <w:rPr>
          <w:rFonts w:ascii="Times New Roman" w:eastAsia="Times New Roman" w:hAnsi="Times New Roman"/>
          <w:i/>
          <w:sz w:val="16"/>
          <w:szCs w:val="16"/>
        </w:rPr>
        <w:t>gradul didactic I (doctorat echivalat cu gradul didactic I)</w:t>
      </w:r>
      <w:r w:rsidRPr="005E2EFD">
        <w:rPr>
          <w:rFonts w:ascii="Times New Roman" w:eastAsia="Times New Roman" w:hAnsi="Times New Roman"/>
          <w:sz w:val="16"/>
          <w:szCs w:val="16"/>
        </w:rPr>
        <w:t xml:space="preserve"> cu media   _____________,   obţinut în anul __________.</w:t>
      </w:r>
    </w:p>
    <w:p w14:paraId="296B76D0" w14:textId="77777777" w:rsidR="001361DF" w:rsidRPr="005E2EFD" w:rsidRDefault="001361DF" w:rsidP="005E2EFD">
      <w:pPr>
        <w:pStyle w:val="ListParagraph"/>
        <w:rPr>
          <w:sz w:val="16"/>
          <w:szCs w:val="16"/>
        </w:rPr>
      </w:pPr>
    </w:p>
    <w:p w14:paraId="0AA6513C" w14:textId="5FDEA693" w:rsidR="00E76414"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În anul şcolar 2023/2024 am următorul statut în învăţământ:</w:t>
      </w:r>
    </w:p>
    <w:p w14:paraId="298719EE"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6C71788E" w14:textId="235BD07B" w:rsidR="001361DF" w:rsidRPr="005E2EFD" w:rsidRDefault="00E76414" w:rsidP="005E2EFD">
      <w:pPr>
        <w:pStyle w:val="ListParagraph"/>
        <w:numPr>
          <w:ilvl w:val="0"/>
          <w:numId w:val="167"/>
        </w:numPr>
        <w:tabs>
          <w:tab w:val="left" w:pos="426"/>
          <w:tab w:val="left" w:pos="709"/>
        </w:tabs>
        <w:ind w:left="576" w:hanging="288"/>
        <w:jc w:val="both"/>
        <w:rPr>
          <w:sz w:val="16"/>
          <w:szCs w:val="16"/>
        </w:rPr>
      </w:pPr>
      <w:r w:rsidRPr="005E2EFD">
        <w:rPr>
          <w:sz w:val="16"/>
          <w:szCs w:val="16"/>
        </w:rPr>
        <w:t>Angajat pe perioadă determinată/ încadrată pe/ la postul/ catedra _____________________________________________________________ ____________________________________________________________________________________________, de la unitatea/ unităţile de învăţământ _____________________________________________________________________________________________</w:t>
      </w:r>
      <w:r w:rsidR="001361DF" w:rsidRPr="005E2EFD">
        <w:rPr>
          <w:sz w:val="16"/>
          <w:szCs w:val="16"/>
        </w:rPr>
        <w:t>____________________________</w:t>
      </w:r>
      <w:r w:rsidR="004150A8" w:rsidRPr="005E2EFD">
        <w:rPr>
          <w:sz w:val="16"/>
          <w:szCs w:val="16"/>
        </w:rPr>
        <w:t>_</w:t>
      </w:r>
      <w:r w:rsidR="001361DF" w:rsidRPr="005E2EFD">
        <w:rPr>
          <w:sz w:val="16"/>
          <w:szCs w:val="16"/>
        </w:rPr>
        <w:t>_</w:t>
      </w:r>
      <w:r w:rsidRPr="005E2EFD">
        <w:rPr>
          <w:sz w:val="16"/>
          <w:szCs w:val="16"/>
        </w:rPr>
        <w:t xml:space="preserve"> _____________________________________________________________________________________________________________________</w:t>
      </w:r>
      <w:r w:rsidR="004150A8" w:rsidRPr="005E2EFD">
        <w:rPr>
          <w:sz w:val="16"/>
          <w:szCs w:val="16"/>
        </w:rPr>
        <w:t>____</w:t>
      </w:r>
      <w:r w:rsidRPr="005E2EFD">
        <w:rPr>
          <w:sz w:val="16"/>
          <w:szCs w:val="16"/>
        </w:rPr>
        <w:t>__, localitatea _____________________________________________________________________, judeţul (sectorul) _________________________.</w:t>
      </w:r>
    </w:p>
    <w:p w14:paraId="4BD015AF" w14:textId="29E944F4" w:rsidR="00E76414" w:rsidRPr="005E2EFD" w:rsidRDefault="001361DF" w:rsidP="005E2EFD">
      <w:pPr>
        <w:pStyle w:val="ListParagraph"/>
        <w:numPr>
          <w:ilvl w:val="0"/>
          <w:numId w:val="167"/>
        </w:numPr>
        <w:tabs>
          <w:tab w:val="left" w:pos="426"/>
          <w:tab w:val="left" w:pos="709"/>
        </w:tabs>
        <w:ind w:left="576" w:hanging="288"/>
        <w:jc w:val="both"/>
        <w:rPr>
          <w:sz w:val="16"/>
          <w:szCs w:val="16"/>
        </w:rPr>
      </w:pPr>
      <w:r w:rsidRPr="005E2EFD">
        <w:rPr>
          <w:sz w:val="16"/>
          <w:szCs w:val="16"/>
        </w:rPr>
        <w:t xml:space="preserve">  </w:t>
      </w:r>
      <w:r w:rsidR="00E76414" w:rsidRPr="005E2EFD">
        <w:rPr>
          <w:sz w:val="16"/>
          <w:szCs w:val="16"/>
        </w:rPr>
        <w:t>Salariat(ă) la _________________________________________________________________________________________</w:t>
      </w:r>
      <w:r w:rsidR="004150A8" w:rsidRPr="005E2EFD">
        <w:rPr>
          <w:sz w:val="16"/>
          <w:szCs w:val="16"/>
        </w:rPr>
        <w:t>__________</w:t>
      </w:r>
      <w:r w:rsidR="00E76414" w:rsidRPr="005E2EFD">
        <w:rPr>
          <w:sz w:val="16"/>
          <w:szCs w:val="16"/>
        </w:rPr>
        <w:t>______________ _______________________________________________________________________________________________________________________</w:t>
      </w:r>
      <w:r w:rsidR="004150A8" w:rsidRPr="005E2EFD">
        <w:rPr>
          <w:sz w:val="16"/>
          <w:szCs w:val="16"/>
        </w:rPr>
        <w:t>____</w:t>
      </w:r>
      <w:r w:rsidR="00E76414" w:rsidRPr="005E2EFD">
        <w:rPr>
          <w:sz w:val="16"/>
          <w:szCs w:val="16"/>
        </w:rPr>
        <w:t>, localitatea __________________________________________________________________________________, judeţul (sectorul) _______________, cu care am contract de muncă pe durată nedeterminată/ determinată ____________________________________________, având funcţia de _________________________________________________________________________________________________________________________________________________________________.</w:t>
      </w:r>
    </w:p>
    <w:p w14:paraId="08DCAE0C" w14:textId="77777777" w:rsidR="00E76414" w:rsidRPr="005E2EFD" w:rsidRDefault="00E76414" w:rsidP="005E2EFD">
      <w:pPr>
        <w:tabs>
          <w:tab w:val="left" w:pos="426"/>
          <w:tab w:val="left" w:pos="709"/>
        </w:tabs>
        <w:spacing w:after="0" w:line="240" w:lineRule="auto"/>
        <w:ind w:right="-2"/>
        <w:jc w:val="both"/>
        <w:rPr>
          <w:rFonts w:ascii="Times New Roman" w:eastAsia="Times New Roman" w:hAnsi="Times New Roman"/>
          <w:sz w:val="16"/>
          <w:szCs w:val="16"/>
        </w:rPr>
      </w:pPr>
    </w:p>
    <w:p w14:paraId="150DC32D" w14:textId="0549A6FB"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b/>
          <w:sz w:val="16"/>
          <w:szCs w:val="16"/>
        </w:rPr>
        <w:t xml:space="preserve">Vă rog să-mi aprobaţi înscrierea la </w:t>
      </w:r>
      <w:r w:rsidR="000E3B8B" w:rsidRPr="005E2EFD">
        <w:rPr>
          <w:rFonts w:ascii="Times New Roman" w:eastAsia="Times New Roman" w:hAnsi="Times New Roman"/>
          <w:b/>
          <w:sz w:val="16"/>
          <w:szCs w:val="16"/>
        </w:rPr>
        <w:t xml:space="preserve">CONCURSUL JUDEŢEAN </w:t>
      </w:r>
      <w:r w:rsidRPr="000E3B8B">
        <w:rPr>
          <w:rFonts w:ascii="Times New Roman" w:eastAsia="Times New Roman" w:hAnsi="Times New Roman"/>
          <w:bCs/>
          <w:sz w:val="16"/>
          <w:szCs w:val="16"/>
        </w:rPr>
        <w:t>în vederea ocupării unui post/ catedră de</w:t>
      </w:r>
      <w:r w:rsidRPr="005E2EFD">
        <w:rPr>
          <w:rFonts w:ascii="Times New Roman" w:eastAsia="Times New Roman" w:hAnsi="Times New Roman"/>
          <w:b/>
          <w:sz w:val="16"/>
          <w:szCs w:val="16"/>
        </w:rPr>
        <w:t xml:space="preserve"> </w:t>
      </w:r>
      <w:r w:rsidRPr="005E2EFD">
        <w:rPr>
          <w:rFonts w:ascii="Times New Roman" w:eastAsia="Times New Roman" w:hAnsi="Times New Roman"/>
          <w:sz w:val="16"/>
          <w:szCs w:val="16"/>
        </w:rPr>
        <w:t>________________________________________________________________________________________________________</w:t>
      </w:r>
      <w:r w:rsidR="000E3B8B">
        <w:rPr>
          <w:rFonts w:ascii="Times New Roman" w:eastAsia="Times New Roman" w:hAnsi="Times New Roman"/>
          <w:sz w:val="16"/>
          <w:szCs w:val="16"/>
        </w:rPr>
        <w:t>___________________________</w:t>
      </w:r>
      <w:r w:rsidRPr="005E2EFD">
        <w:rPr>
          <w:rFonts w:ascii="Times New Roman" w:eastAsia="Times New Roman" w:hAnsi="Times New Roman"/>
          <w:sz w:val="16"/>
          <w:szCs w:val="16"/>
        </w:rPr>
        <w:t xml:space="preserve">  _______________________________________________________________________________________________________________________, </w:t>
      </w:r>
      <w:r w:rsidRPr="000E3B8B">
        <w:rPr>
          <w:rFonts w:ascii="Times New Roman" w:eastAsia="Times New Roman" w:hAnsi="Times New Roman"/>
          <w:b/>
          <w:bCs/>
          <w:sz w:val="16"/>
          <w:szCs w:val="16"/>
        </w:rPr>
        <w:t>pe perioadă determinată</w:t>
      </w:r>
      <w:r w:rsidRPr="005E2EFD">
        <w:rPr>
          <w:rFonts w:ascii="Times New Roman" w:eastAsia="Times New Roman" w:hAnsi="Times New Roman"/>
          <w:sz w:val="16"/>
          <w:szCs w:val="16"/>
        </w:rPr>
        <w:t xml:space="preserve"> din lista posturilor (catedrelor) publicate vacante/ rezervate, care mi se cuvine în ordinea descrescătoare a notelor/ mediilor la concurs, urmând a susţine următoarele probe:</w:t>
      </w:r>
    </w:p>
    <w:p w14:paraId="0C9512F2" w14:textId="1A8ED77C" w:rsidR="000E3B8B" w:rsidRDefault="000E3B8B" w:rsidP="000E3B8B">
      <w:pPr>
        <w:spacing w:after="0" w:line="240" w:lineRule="auto"/>
        <w:jc w:val="both"/>
        <w:rPr>
          <w:rFonts w:ascii="Times New Roman" w:hAnsi="Times New Roman"/>
          <w:sz w:val="16"/>
          <w:szCs w:val="16"/>
        </w:rPr>
      </w:pPr>
      <w:r>
        <w:rPr>
          <w:rFonts w:ascii="Times New Roman" w:hAnsi="Times New Roman"/>
          <w:sz w:val="16"/>
          <w:szCs w:val="16"/>
        </w:rPr>
        <w:t>proba practică _________________________________________________________________________________________________________;</w:t>
      </w:r>
    </w:p>
    <w:p w14:paraId="716E95CE" w14:textId="77777777" w:rsidR="000E3B8B" w:rsidRDefault="000E3B8B" w:rsidP="000E3B8B">
      <w:pPr>
        <w:spacing w:after="0" w:line="240" w:lineRule="auto"/>
        <w:jc w:val="both"/>
        <w:rPr>
          <w:rFonts w:ascii="Times New Roman" w:hAnsi="Times New Roman"/>
          <w:sz w:val="16"/>
          <w:szCs w:val="16"/>
        </w:rPr>
      </w:pPr>
    </w:p>
    <w:p w14:paraId="4E0493AC" w14:textId="58F2B09E" w:rsidR="000E3B8B" w:rsidRDefault="000E3B8B" w:rsidP="000E3B8B">
      <w:pPr>
        <w:spacing w:after="0" w:line="240" w:lineRule="auto"/>
        <w:jc w:val="both"/>
        <w:rPr>
          <w:rFonts w:ascii="Times New Roman" w:hAnsi="Times New Roman"/>
          <w:sz w:val="16"/>
          <w:szCs w:val="16"/>
        </w:rPr>
      </w:pPr>
      <w:r>
        <w:rPr>
          <w:rFonts w:ascii="Times New Roman" w:hAnsi="Times New Roman"/>
          <w:sz w:val="16"/>
          <w:szCs w:val="16"/>
        </w:rPr>
        <w:t>proba intensiv/ bilingv     __________________________________________________________________________________________________;</w:t>
      </w:r>
    </w:p>
    <w:p w14:paraId="5B53F84F" w14:textId="77777777" w:rsidR="000E3B8B" w:rsidRDefault="000E3B8B" w:rsidP="000E3B8B">
      <w:pPr>
        <w:spacing w:after="0" w:line="240" w:lineRule="auto"/>
        <w:jc w:val="both"/>
        <w:rPr>
          <w:rFonts w:ascii="Times New Roman" w:hAnsi="Times New Roman"/>
          <w:sz w:val="16"/>
          <w:szCs w:val="16"/>
        </w:rPr>
      </w:pPr>
    </w:p>
    <w:p w14:paraId="20A20B72" w14:textId="3A75FC11" w:rsidR="000E3B8B" w:rsidRDefault="000E3B8B" w:rsidP="000E3B8B">
      <w:pPr>
        <w:spacing w:after="0" w:line="240" w:lineRule="auto"/>
        <w:jc w:val="both"/>
        <w:rPr>
          <w:rFonts w:ascii="Times New Roman" w:hAnsi="Times New Roman"/>
          <w:sz w:val="16"/>
          <w:szCs w:val="16"/>
        </w:rPr>
      </w:pPr>
      <w:r>
        <w:rPr>
          <w:rFonts w:ascii="Times New Roman" w:hAnsi="Times New Roman"/>
          <w:sz w:val="16"/>
          <w:szCs w:val="16"/>
        </w:rPr>
        <w:t>proba orală la limba de predare  1 ___________________________________________________________________________________________</w:t>
      </w:r>
    </w:p>
    <w:p w14:paraId="039DE5B7" w14:textId="723A66B5" w:rsidR="000E3B8B" w:rsidRDefault="000E3B8B" w:rsidP="000E3B8B">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2 ___________________________________________________________________________________________;</w:t>
      </w:r>
    </w:p>
    <w:p w14:paraId="5B825407" w14:textId="387673EA" w:rsidR="000E3B8B" w:rsidRDefault="000E3B8B" w:rsidP="000E3B8B">
      <w:pPr>
        <w:spacing w:after="0" w:line="240" w:lineRule="auto"/>
        <w:jc w:val="both"/>
        <w:rPr>
          <w:rFonts w:ascii="Times New Roman" w:hAnsi="Times New Roman"/>
          <w:sz w:val="16"/>
          <w:szCs w:val="16"/>
        </w:rPr>
      </w:pPr>
      <w:r>
        <w:rPr>
          <w:rFonts w:ascii="Times New Roman" w:hAnsi="Times New Roman"/>
          <w:b/>
          <w:sz w:val="16"/>
          <w:szCs w:val="16"/>
        </w:rPr>
        <w:t>lucrarea scrisă la disciplina</w:t>
      </w:r>
      <w:r>
        <w:rPr>
          <w:rFonts w:ascii="Times New Roman" w:hAnsi="Times New Roman"/>
          <w:sz w:val="16"/>
          <w:szCs w:val="16"/>
        </w:rPr>
        <w:t xml:space="preserve"> _______________________________________________________________________________________________ __________________________________________________________________________________________________________________________________. </w:t>
      </w:r>
    </w:p>
    <w:p w14:paraId="5413E6EC" w14:textId="77777777" w:rsidR="000E3B8B" w:rsidRDefault="000E3B8B" w:rsidP="000E3B8B">
      <w:pPr>
        <w:spacing w:after="0" w:line="240" w:lineRule="auto"/>
        <w:jc w:val="both"/>
        <w:rPr>
          <w:rFonts w:ascii="Times New Roman" w:hAnsi="Times New Roman"/>
          <w:sz w:val="16"/>
          <w:szCs w:val="16"/>
        </w:rPr>
      </w:pPr>
    </w:p>
    <w:p w14:paraId="31DE7360" w14:textId="45832AF6" w:rsidR="000E3B8B" w:rsidRDefault="000E3B8B" w:rsidP="000E3B8B">
      <w:pPr>
        <w:spacing w:after="0" w:line="240" w:lineRule="auto"/>
        <w:jc w:val="both"/>
        <w:rPr>
          <w:rFonts w:ascii="Times New Roman" w:hAnsi="Times New Roman"/>
          <w:sz w:val="16"/>
          <w:szCs w:val="16"/>
        </w:rPr>
      </w:pPr>
      <w:r>
        <w:rPr>
          <w:rFonts w:ascii="Times New Roman" w:hAnsi="Times New Roman"/>
          <w:sz w:val="16"/>
          <w:szCs w:val="16"/>
        </w:rPr>
        <w:t xml:space="preserve">Vă rog să asigurați traducerea subiectului pentru proba scrisă în limba maternă:______________________________________________________. </w:t>
      </w:r>
    </w:p>
    <w:p w14:paraId="52328104"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768C6ABD"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Menționez că am întrerupt activitatea în învăţământ (sau în alt domeniu de activitate) pentru motivul ___________________________________ ___________________________________________________________________________________________________________, prin Decizia nr. ____________________________________________________________, conform art. _______, din Legea nr. 53/2003, Codul muncii, republicată, cu modificările şi completările ulterioare.</w:t>
      </w:r>
    </w:p>
    <w:p w14:paraId="03E7D145" w14:textId="77777777" w:rsidR="00E76414" w:rsidRPr="005E2EFD" w:rsidRDefault="00E76414" w:rsidP="005E2EFD">
      <w:pPr>
        <w:pBdr>
          <w:top w:val="nil"/>
          <w:left w:val="nil"/>
          <w:bottom w:val="nil"/>
          <w:right w:val="nil"/>
          <w:between w:val="nil"/>
        </w:pBdr>
        <w:spacing w:after="0" w:line="240" w:lineRule="auto"/>
        <w:ind w:right="-2"/>
        <w:jc w:val="both"/>
        <w:rPr>
          <w:rFonts w:ascii="Times New Roman" w:eastAsia="Times New Roman" w:hAnsi="Times New Roman"/>
          <w:sz w:val="16"/>
          <w:szCs w:val="16"/>
        </w:rPr>
      </w:pPr>
    </w:p>
    <w:p w14:paraId="6F53FA3D" w14:textId="73A295B5"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Prezint avizul/adeverinţa medical(ă) nr. _____ / ______ 2024, emis(ă) de un medic sau cabinet de medicină a muncii _______________________________,  prin care rezultă că </w:t>
      </w:r>
      <w:r w:rsidRPr="005E2EFD">
        <w:rPr>
          <w:rFonts w:ascii="Times New Roman" w:eastAsia="Times New Roman" w:hAnsi="Times New Roman"/>
          <w:b/>
          <w:sz w:val="16"/>
          <w:szCs w:val="16"/>
        </w:rPr>
        <w:t>sunt apt(ă) pentru a preda în învăţământ</w:t>
      </w:r>
      <w:r w:rsidRPr="005E2EFD">
        <w:rPr>
          <w:rFonts w:ascii="Times New Roman" w:eastAsia="Times New Roman" w:hAnsi="Times New Roman"/>
          <w:sz w:val="16"/>
          <w:szCs w:val="16"/>
        </w:rPr>
        <w:t xml:space="preserve"> conform art. 168 alin. (1) din Legea învăţământului preuniversitar nr. 198/2023</w:t>
      </w:r>
      <w:r w:rsidR="000C17DE" w:rsidRPr="005E2EFD">
        <w:rPr>
          <w:rFonts w:ascii="Times New Roman" w:eastAsia="Times New Roman" w:hAnsi="Times New Roman"/>
          <w:sz w:val="16"/>
          <w:szCs w:val="16"/>
        </w:rPr>
        <w:t>, cu modificările ulterioare,</w:t>
      </w:r>
      <w:r w:rsidRPr="005E2EFD">
        <w:rPr>
          <w:rFonts w:ascii="Times New Roman" w:eastAsia="Times New Roman" w:hAnsi="Times New Roman"/>
          <w:sz w:val="16"/>
          <w:szCs w:val="16"/>
        </w:rPr>
        <w:t xml:space="preserve"> şi declar, pe proprie răspundere că nu desfăşor activităţi incompatibile cu demnitatea funcţiei didactice, că am capacitatea de exercitare deplină a drepturilor şi o conduită morală conformă deontologiei profesionale,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0C17DE" w:rsidRPr="005E2EFD">
        <w:rPr>
          <w:rFonts w:ascii="Times New Roman" w:eastAsia="Times New Roman" w:hAnsi="Times New Roman"/>
          <w:sz w:val="16"/>
          <w:szCs w:val="16"/>
        </w:rPr>
        <w:t>.</w:t>
      </w:r>
    </w:p>
    <w:p w14:paraId="6A19D1B5" w14:textId="77777777" w:rsidR="00E76414" w:rsidRPr="005E2EFD" w:rsidRDefault="00E76414" w:rsidP="005E2EFD">
      <w:pPr>
        <w:spacing w:after="0" w:line="240" w:lineRule="auto"/>
        <w:ind w:right="-2"/>
        <w:rPr>
          <w:rFonts w:ascii="Times New Roman" w:eastAsia="Times New Roman" w:hAnsi="Times New Roman"/>
          <w:sz w:val="14"/>
          <w:szCs w:val="14"/>
        </w:rPr>
      </w:pPr>
    </w:p>
    <w:p w14:paraId="7B8EF2BA" w14:textId="77777777" w:rsidR="00E76414" w:rsidRPr="005E2EFD" w:rsidRDefault="00E76414" w:rsidP="005E2EFD">
      <w:pPr>
        <w:tabs>
          <w:tab w:val="left" w:pos="284"/>
        </w:tabs>
        <w:spacing w:after="0" w:line="240" w:lineRule="auto"/>
        <w:ind w:right="-2"/>
        <w:jc w:val="both"/>
        <w:rPr>
          <w:rFonts w:ascii="Times New Roman" w:eastAsia="Times New Roman" w:hAnsi="Times New Roman"/>
          <w:b/>
          <w:sz w:val="16"/>
          <w:szCs w:val="16"/>
        </w:rPr>
      </w:pPr>
      <w:r w:rsidRPr="005E2EFD">
        <w:rPr>
          <w:rFonts w:ascii="Times New Roman" w:eastAsia="Times New Roman" w:hAnsi="Times New Roman"/>
          <w:sz w:val="16"/>
          <w:szCs w:val="16"/>
        </w:rPr>
        <w:tab/>
      </w:r>
      <w:bookmarkStart w:id="1" w:name="_Hlk172799028"/>
      <w:r w:rsidRPr="005E2EFD">
        <w:rPr>
          <w:rFonts w:ascii="Times New Roman" w:eastAsia="Times New Roman" w:hAnsi="Times New Roman"/>
          <w:b/>
          <w:sz w:val="16"/>
          <w:szCs w:val="16"/>
        </w:rPr>
        <w:t>Declar pe propria răspundere că datele prezentate mai sus sunt corecte şi conforme cu realitatea. Răspund de exactitatea datelor înscrise în prezenta cerere şi declar că voi suporta consecinţele în cazul unor date eronate.</w:t>
      </w:r>
    </w:p>
    <w:bookmarkEnd w:id="1"/>
    <w:p w14:paraId="3602D1F1" w14:textId="77777777" w:rsidR="00E76414" w:rsidRPr="005E2EFD" w:rsidRDefault="00E76414" w:rsidP="005E2EFD">
      <w:pPr>
        <w:tabs>
          <w:tab w:val="left" w:pos="284"/>
        </w:tabs>
        <w:spacing w:after="0" w:line="240" w:lineRule="auto"/>
        <w:ind w:right="-2"/>
        <w:jc w:val="both"/>
        <w:rPr>
          <w:rFonts w:ascii="Times New Roman" w:eastAsia="Times New Roman" w:hAnsi="Times New Roman"/>
          <w:b/>
          <w:sz w:val="16"/>
          <w:szCs w:val="16"/>
        </w:rPr>
      </w:pPr>
      <w:r w:rsidRPr="005E2EFD">
        <w:rPr>
          <w:rFonts w:ascii="Times New Roman" w:eastAsia="Times New Roman" w:hAnsi="Times New Roman"/>
          <w:b/>
          <w:sz w:val="16"/>
          <w:szCs w:val="16"/>
        </w:rPr>
        <w:tab/>
        <w:t xml:space="preserve">Sunt de acord cu afişarea datelor pe site-ul public dedicat gestionat de Ministerul Educaţiei, pe site-ul şi la avizierul </w:t>
      </w:r>
      <w:r w:rsidRPr="005E2EFD">
        <w:rPr>
          <w:rFonts w:ascii="Times New Roman" w:eastAsia="Times New Roman" w:hAnsi="Times New Roman"/>
          <w:sz w:val="16"/>
          <w:szCs w:val="16"/>
        </w:rPr>
        <w:t>inspectoratului şcolar</w:t>
      </w:r>
      <w:r w:rsidRPr="005E2EFD">
        <w:rPr>
          <w:rFonts w:ascii="Times New Roman" w:eastAsia="Times New Roman" w:hAnsi="Times New Roman"/>
          <w:b/>
          <w:sz w:val="16"/>
          <w:szCs w:val="16"/>
        </w:rPr>
        <w:t>, precum şi cu repartizarea conform Metodologiei aprobate de Ministerul Educaţiei (ME)(***).</w:t>
      </w:r>
    </w:p>
    <w:p w14:paraId="253CD482" w14:textId="77777777" w:rsidR="00E76414" w:rsidRPr="005E2EFD" w:rsidRDefault="00E76414" w:rsidP="005E2EFD">
      <w:pPr>
        <w:tabs>
          <w:tab w:val="left" w:pos="284"/>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ab/>
        <w:t xml:space="preserve"> </w:t>
      </w:r>
    </w:p>
    <w:p w14:paraId="29B13D6B" w14:textId="2CE6FBA7" w:rsidR="00E76414" w:rsidRPr="005E2EFD" w:rsidRDefault="00E76414" w:rsidP="005E2EFD">
      <w:pPr>
        <w:pStyle w:val="Heading2"/>
        <w:spacing w:before="0" w:after="0" w:line="240" w:lineRule="auto"/>
        <w:ind w:right="-2" w:firstLine="648"/>
        <w:rPr>
          <w:rFonts w:ascii="Times New Roman" w:hAnsi="Times New Roman"/>
          <w:b w:val="0"/>
          <w:i w:val="0"/>
          <w:sz w:val="16"/>
          <w:szCs w:val="16"/>
        </w:rPr>
      </w:pPr>
      <w:r w:rsidRPr="005E2EFD">
        <w:rPr>
          <w:rFonts w:ascii="Times New Roman" w:hAnsi="Times New Roman"/>
          <w:b w:val="0"/>
          <w:i w:val="0"/>
          <w:sz w:val="16"/>
          <w:szCs w:val="16"/>
        </w:rPr>
        <w:t>Data</w:t>
      </w:r>
      <w:r w:rsidR="004150A8" w:rsidRPr="005E2EFD">
        <w:rPr>
          <w:rFonts w:ascii="Times New Roman" w:hAnsi="Times New Roman"/>
          <w:b w:val="0"/>
          <w:i w:val="0"/>
          <w:sz w:val="16"/>
          <w:szCs w:val="16"/>
        </w:rPr>
        <w:t>:</w:t>
      </w:r>
      <w:r w:rsidRPr="005E2EFD">
        <w:rPr>
          <w:rFonts w:ascii="Times New Roman" w:hAnsi="Times New Roman"/>
          <w:b w:val="0"/>
          <w:i w:val="0"/>
          <w:sz w:val="16"/>
          <w:szCs w:val="16"/>
        </w:rPr>
        <w:t xml:space="preserve"> ___________________________                                                                                        Semnătura</w:t>
      </w:r>
      <w:r w:rsidR="00C470D3" w:rsidRPr="005E2EFD">
        <w:rPr>
          <w:rFonts w:ascii="Times New Roman" w:hAnsi="Times New Roman"/>
          <w:b w:val="0"/>
          <w:i w:val="0"/>
          <w:sz w:val="16"/>
          <w:szCs w:val="16"/>
        </w:rPr>
        <w:t xml:space="preserve"> </w:t>
      </w:r>
      <w:r w:rsidRPr="005E2EFD">
        <w:rPr>
          <w:rFonts w:ascii="Times New Roman" w:hAnsi="Times New Roman"/>
          <w:b w:val="0"/>
          <w:i w:val="0"/>
          <w:sz w:val="16"/>
          <w:szCs w:val="16"/>
        </w:rPr>
        <w:t>_______________________</w:t>
      </w:r>
    </w:p>
    <w:p w14:paraId="0F8E0292" w14:textId="77777777" w:rsidR="00E76414" w:rsidRPr="005E2EFD" w:rsidRDefault="00E76414" w:rsidP="005E2EFD">
      <w:pPr>
        <w:spacing w:after="0" w:line="240" w:lineRule="auto"/>
        <w:ind w:right="-2"/>
        <w:rPr>
          <w:rFonts w:ascii="Times New Roman" w:eastAsia="Times New Roman" w:hAnsi="Times New Roman"/>
          <w:b/>
          <w:sz w:val="16"/>
          <w:szCs w:val="16"/>
        </w:rPr>
      </w:pPr>
    </w:p>
    <w:p w14:paraId="56056691" w14:textId="77777777" w:rsidR="00E76414" w:rsidRPr="005E2EFD" w:rsidRDefault="00E76414" w:rsidP="005E2EFD">
      <w:pPr>
        <w:tabs>
          <w:tab w:val="left" w:pos="2410"/>
        </w:tabs>
        <w:spacing w:before="3" w:after="0" w:line="242" w:lineRule="auto"/>
        <w:ind w:left="20" w:right="-2"/>
        <w:jc w:val="both"/>
        <w:rPr>
          <w:rFonts w:ascii="Times New Roman" w:eastAsia="Times New Roman" w:hAnsi="Times New Roman"/>
          <w:i/>
          <w:sz w:val="14"/>
          <w:szCs w:val="14"/>
        </w:rPr>
      </w:pPr>
      <w:r w:rsidRPr="005E2EFD">
        <w:rPr>
          <w:rFonts w:ascii="Times New Roman" w:eastAsia="Times New Roman" w:hAnsi="Times New Roman"/>
          <w:i/>
          <w:sz w:val="14"/>
          <w:szCs w:val="14"/>
        </w:rPr>
        <w:lastRenderedPageBreak/>
        <w:t xml:space="preserve"> (***) </w:t>
      </w:r>
      <w:r w:rsidRPr="005E2EFD">
        <w:rPr>
          <w:rFonts w:ascii="Times New Roman" w:eastAsia="Times New Roman" w:hAnsi="Times New Roman"/>
          <w:b/>
          <w:i/>
          <w:sz w:val="14"/>
          <w:szCs w:val="14"/>
        </w:rPr>
        <w:t>Informaţii privind prelucrarea datelor cu caracter personal:</w:t>
      </w:r>
      <w:r w:rsidRPr="005E2EFD">
        <w:rPr>
          <w:rFonts w:ascii="Times New Roman" w:eastAsia="Times New Roman" w:hAnsi="Times New Roman"/>
          <w:i/>
          <w:sz w:val="14"/>
          <w:szCs w:val="14"/>
        </w:rPr>
        <w:t xml:space="preserve"> ME este operator de date cu caracter personal, conform legii, în  scopul realizării atribuțiilor, drepturilor și  obligațiilor legale, precum și  sarcinilor care servesc interesului public. Sunt publice următoarele date cu caracter personal: numele şi  prenumele, rezultatele obţinute la probele practice/orale şi probele scrise susţinute de candidaţi în cadrul concursului naţional curent de ocupare a posturilor didactice/catedrelor vacante/rezervate, precum şi la concursurile naţionale din ultimii 4 ani, studiile finalizate cu diplomă, media de absolvire a studiilor, media de departajare, date cu privire la pregătirea psihopedagogică, tipurile de avize şi atestate dobândite, vechimea în învăţământ, gradul didactic şi nota/media obţinută la gradul didactic, unitatea/unităţile de învăţământ postul didactic/catedra din încadrarea curentă, modalitatea de angajare în învăţământul preuniversitar în prezent și rezultatele repartizării cu precizarea: unității/unităţilor de învăţământ, structurii postului didactic/catedrei şi a modalității de angajare, ca urmare a participării la concursul național. Detalii privind scopul prelucrării datelor cu caracter personal sunt postate pe </w:t>
      </w:r>
      <w:hyperlink r:id="rId7">
        <w:r w:rsidRPr="005E2EFD">
          <w:rPr>
            <w:rFonts w:ascii="Times New Roman" w:eastAsia="Times New Roman" w:hAnsi="Times New Roman"/>
            <w:i/>
            <w:sz w:val="14"/>
            <w:szCs w:val="14"/>
          </w:rPr>
          <w:t xml:space="preserve">www.edu.ro </w:t>
        </w:r>
      </w:hyperlink>
      <w:r w:rsidRPr="005E2EFD">
        <w:rPr>
          <w:rFonts w:ascii="Times New Roman" w:eastAsia="Times New Roman" w:hAnsi="Times New Roman"/>
          <w:i/>
          <w:sz w:val="14"/>
          <w:szCs w:val="14"/>
        </w:rPr>
        <w:t xml:space="preserve">în secțiunea Protecția Datelor Personale. </w:t>
      </w:r>
    </w:p>
    <w:p w14:paraId="283CA61D" w14:textId="77777777" w:rsidR="00E76414" w:rsidRPr="005E2EFD" w:rsidRDefault="00E76414" w:rsidP="005E2EFD">
      <w:pPr>
        <w:tabs>
          <w:tab w:val="left" w:pos="2410"/>
        </w:tabs>
        <w:spacing w:before="3" w:after="0" w:line="242" w:lineRule="auto"/>
        <w:ind w:left="20" w:right="-2"/>
        <w:jc w:val="both"/>
        <w:rPr>
          <w:rFonts w:ascii="Times New Roman" w:eastAsia="Times New Roman" w:hAnsi="Times New Roman"/>
          <w:i/>
          <w:sz w:val="14"/>
          <w:szCs w:val="14"/>
        </w:rPr>
      </w:pPr>
    </w:p>
    <w:p w14:paraId="39BD6D6B" w14:textId="573F6624" w:rsidR="00E76414" w:rsidRPr="005E2EFD" w:rsidRDefault="00E76414" w:rsidP="005E2EFD">
      <w:pPr>
        <w:spacing w:after="0" w:line="240" w:lineRule="auto"/>
        <w:ind w:right="-2"/>
        <w:jc w:val="both"/>
        <w:rPr>
          <w:rFonts w:ascii="Times New Roman" w:eastAsia="Times New Roman" w:hAnsi="Times New Roman"/>
          <w:b/>
          <w:sz w:val="14"/>
          <w:szCs w:val="14"/>
        </w:rPr>
      </w:pPr>
      <w:r w:rsidRPr="005E2EFD">
        <w:rPr>
          <w:rFonts w:ascii="Times New Roman" w:eastAsia="Times New Roman" w:hAnsi="Times New Roman"/>
          <w:b/>
          <w:i/>
          <w:iCs/>
          <w:sz w:val="14"/>
          <w:szCs w:val="14"/>
          <w:u w:val="single"/>
        </w:rPr>
        <w:t>ANEXEZ, ÎN URMĂTOAREA ORDINE</w:t>
      </w:r>
      <w:r w:rsidR="00197CE0" w:rsidRPr="005E2EFD">
        <w:rPr>
          <w:rFonts w:ascii="Times New Roman" w:eastAsia="Times New Roman" w:hAnsi="Times New Roman"/>
          <w:b/>
          <w:i/>
          <w:iCs/>
          <w:sz w:val="14"/>
          <w:szCs w:val="14"/>
          <w:u w:val="single"/>
        </w:rPr>
        <w:t>,</w:t>
      </w:r>
      <w:r w:rsidRPr="005E2EFD">
        <w:rPr>
          <w:rFonts w:ascii="Times New Roman" w:eastAsia="Times New Roman" w:hAnsi="Times New Roman"/>
          <w:b/>
          <w:sz w:val="14"/>
          <w:szCs w:val="14"/>
        </w:rPr>
        <w:t xml:space="preserve"> </w:t>
      </w:r>
      <w:r w:rsidRPr="00142471">
        <w:rPr>
          <w:rFonts w:ascii="Times New Roman" w:eastAsia="Times New Roman" w:hAnsi="Times New Roman"/>
          <w:bCs/>
          <w:sz w:val="14"/>
          <w:szCs w:val="14"/>
        </w:rPr>
        <w:t xml:space="preserve">actele în copie, </w:t>
      </w:r>
      <w:r w:rsidRPr="00142471">
        <w:rPr>
          <w:rFonts w:ascii="Times New Roman" w:eastAsia="Times New Roman" w:hAnsi="Times New Roman"/>
          <w:b/>
          <w:bCs/>
          <w:sz w:val="14"/>
          <w:szCs w:val="14"/>
          <w:u w:val="single"/>
        </w:rPr>
        <w:t>scanate color, după actele originale</w:t>
      </w:r>
      <w:r w:rsidRPr="008004A3">
        <w:rPr>
          <w:rFonts w:ascii="Times New Roman" w:eastAsia="Times New Roman" w:hAnsi="Times New Roman"/>
          <w:b/>
          <w:bCs/>
          <w:sz w:val="14"/>
          <w:szCs w:val="14"/>
          <w:vertAlign w:val="superscript"/>
        </w:rPr>
        <w:t>****</w:t>
      </w:r>
      <w:r w:rsidRPr="008004A3">
        <w:rPr>
          <w:rFonts w:ascii="Times New Roman" w:eastAsia="Times New Roman" w:hAnsi="Times New Roman"/>
          <w:b/>
          <w:bCs/>
          <w:sz w:val="14"/>
          <w:szCs w:val="14"/>
        </w:rPr>
        <w:t>:</w:t>
      </w:r>
    </w:p>
    <w:p w14:paraId="331B7544" w14:textId="74639F28"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fişa de înscriere la concurs, asumată prin semnătură</w:t>
      </w:r>
      <w:r w:rsidR="00067704">
        <w:rPr>
          <w:rFonts w:ascii="Times New Roman" w:eastAsia="Times New Roman" w:hAnsi="Times New Roman"/>
          <w:sz w:val="14"/>
          <w:szCs w:val="14"/>
        </w:rPr>
        <w:t>;</w:t>
      </w:r>
    </w:p>
    <w:p w14:paraId="3F6E91E9"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copie de pe fila din buletinul de identitate sau cartea de identitate cu numele, prenumele şi domiciliul;</w:t>
      </w:r>
    </w:p>
    <w:p w14:paraId="0FE07A2E"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certificatele de naștere şi căsătorie (pentru solicitanţii care şi-au schimbat numele) sau de pe alte acte doveditoare privind schimbarea numelui (dacă este cazul);</w:t>
      </w:r>
    </w:p>
    <w:p w14:paraId="2C913051" w14:textId="77777777" w:rsidR="009C7C3E"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actele de studii, foile matricole şi certificatele de calificare (ultimele pentru absolvenţii liceului pedagogic/ învăţământului postliceal), certificatele/ adeverinţele de absolvire a modulului psihopedagogic (dacă absolvirea acestuia nu reiese din foaia matricolă);</w:t>
      </w:r>
    </w:p>
    <w:p w14:paraId="10422E8E" w14:textId="18666DDB"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absolvenţii promoţiei 2024 vor prezenta copia adeverinţei de la instituţia de învăţământ superior/ postliceal/ mediu din care să rezulte că au susţinut examenul de licenţă/ absolvire/ bacalaureat, media de absolvire a facultăţii/ şcolii postliceale/ liceului pedagogic, specializarea dobândită, media anilor de studii şi faptul că pe parcursul efectuării studiilor s-a frecventat şi promovat modulul psihopedagogic;</w:t>
      </w:r>
    </w:p>
    <w:p w14:paraId="5600AA8B"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certificatele de obţinere a gradelor didactice;</w:t>
      </w:r>
    </w:p>
    <w:p w14:paraId="501A65F3" w14:textId="3C8F4CCB" w:rsidR="00E76414" w:rsidRPr="005E2EFD" w:rsidRDefault="000E3B8B"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Pr>
          <w:rFonts w:ascii="Times New Roman" w:eastAsia="Times New Roman" w:hAnsi="Times New Roman"/>
          <w:sz w:val="14"/>
          <w:szCs w:val="14"/>
        </w:rPr>
        <w:t>c</w:t>
      </w:r>
      <w:r w:rsidR="00E76414" w:rsidRPr="005E2EFD">
        <w:rPr>
          <w:rFonts w:ascii="Times New Roman" w:eastAsia="Times New Roman" w:hAnsi="Times New Roman"/>
          <w:sz w:val="14"/>
          <w:szCs w:val="14"/>
        </w:rPr>
        <w:t xml:space="preserve">opie a acordului ME, </w:t>
      </w:r>
      <w:r w:rsidR="00197CE0" w:rsidRPr="005E2EFD">
        <w:rPr>
          <w:rFonts w:ascii="Times New Roman" w:eastAsia="Times New Roman" w:hAnsi="Times New Roman"/>
          <w:sz w:val="14"/>
          <w:szCs w:val="14"/>
        </w:rPr>
        <w:t xml:space="preserve">a </w:t>
      </w:r>
      <w:r w:rsidR="00E76414" w:rsidRPr="005E2EFD">
        <w:rPr>
          <w:rFonts w:ascii="Times New Roman" w:eastAsia="Times New Roman" w:hAnsi="Times New Roman"/>
          <w:sz w:val="14"/>
          <w:szCs w:val="14"/>
        </w:rPr>
        <w:t>deciziei inspectoratului şcolar</w:t>
      </w:r>
      <w:r w:rsidR="00E76414" w:rsidRPr="005E2EFD">
        <w:rPr>
          <w:rFonts w:ascii="Times New Roman" w:eastAsia="Times New Roman" w:hAnsi="Times New Roman"/>
          <w:sz w:val="16"/>
          <w:szCs w:val="16"/>
        </w:rPr>
        <w:t xml:space="preserve"> </w:t>
      </w:r>
      <w:r w:rsidR="00E76414" w:rsidRPr="005E2EFD">
        <w:rPr>
          <w:rFonts w:ascii="Times New Roman" w:eastAsia="Times New Roman" w:hAnsi="Times New Roman"/>
          <w:sz w:val="14"/>
          <w:szCs w:val="14"/>
        </w:rPr>
        <w:t>sau a întreprinderii de întrerupere a activităţii (dacă este cazul);</w:t>
      </w:r>
    </w:p>
    <w:p w14:paraId="1FC5EF6D"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adeverinţa din care să rezulte vechimea efectivă la catedră (inclusiv perioada rezervării catedrei) (dacă este cazul);</w:t>
      </w:r>
    </w:p>
    <w:p w14:paraId="077EDB6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copia filei corespunzătoare din registrul general de evidenţă a salariaţilor sau copie de pe carnetul de muncă dacă a mai fost angajat(ă) anterior anului 2011 și ulterior nu a mai avut calitatea de angajat(ă) (dacă este cazul);</w:t>
      </w:r>
    </w:p>
    <w:p w14:paraId="28B3B7BD" w14:textId="771DCF71"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ale avizelor şi atestatelor necesare ocupării postului didactic/ catedrei, inclusiv avizul unității de învăţământ particular (dacă este cazul);</w:t>
      </w:r>
    </w:p>
    <w:p w14:paraId="119CA5C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avizul/ adeverinţa medical(ă), emis(ă) de un medic sau cabinet de medicină a muncii, din care să rezulte că </w:t>
      </w:r>
      <w:r w:rsidRPr="005E2EFD">
        <w:rPr>
          <w:rFonts w:ascii="Times New Roman" w:eastAsia="Times New Roman" w:hAnsi="Times New Roman"/>
          <w:b/>
          <w:sz w:val="14"/>
          <w:szCs w:val="14"/>
        </w:rPr>
        <w:t>sunt apt(ă) pentru a preda în învăţământ</w:t>
      </w:r>
      <w:r w:rsidRPr="005E2EFD">
        <w:rPr>
          <w:rFonts w:ascii="Times New Roman" w:eastAsia="Times New Roman" w:hAnsi="Times New Roman"/>
          <w:sz w:val="14"/>
          <w:szCs w:val="14"/>
        </w:rPr>
        <w:t>;</w:t>
      </w:r>
    </w:p>
    <w:p w14:paraId="41908E26" w14:textId="4DAC221A"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declaraţie pe proprie răspundere că 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197CE0" w:rsidRPr="005E2EFD">
        <w:rPr>
          <w:rFonts w:ascii="Times New Roman" w:eastAsia="Times New Roman" w:hAnsi="Times New Roman"/>
          <w:sz w:val="14"/>
          <w:szCs w:val="14"/>
        </w:rPr>
        <w:t>;</w:t>
      </w:r>
    </w:p>
    <w:p w14:paraId="61AA0CE3"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adeverință eliberată de unitatea de învăţământ la care sunt angajat(ă) privind sancţiunile disciplinare din ultimii 2 ani şcolari încheiaţi şi de pe parcursul anului școlar în curs;</w:t>
      </w:r>
    </w:p>
    <w:p w14:paraId="53BD4C70" w14:textId="77777777" w:rsidR="00E76414" w:rsidRPr="005E2EFD" w:rsidRDefault="00E76414" w:rsidP="005E2EFD">
      <w:pPr>
        <w:numPr>
          <w:ilvl w:val="0"/>
          <w:numId w:val="135"/>
        </w:numPr>
        <w:pBdr>
          <w:top w:val="nil"/>
          <w:left w:val="nil"/>
          <w:bottom w:val="nil"/>
          <w:right w:val="nil"/>
          <w:between w:val="nil"/>
        </w:pBdr>
        <w:tabs>
          <w:tab w:val="left" w:pos="284"/>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p w14:paraId="202A34B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certificatul/ adeverinţa de integritate comportamentală, în original</w:t>
      </w:r>
      <w:r w:rsidRPr="005E2EFD">
        <w:rPr>
          <w:rFonts w:ascii="Times New Roman" w:eastAsia="Times New Roman" w:hAnsi="Times New Roman"/>
          <w:sz w:val="14"/>
          <w:szCs w:val="14"/>
          <w:vertAlign w:val="superscript"/>
        </w:rPr>
        <w:t>******</w:t>
      </w:r>
      <w:r w:rsidRPr="005E2EFD">
        <w:rPr>
          <w:rFonts w:ascii="Times New Roman" w:eastAsia="Times New Roman" w:hAnsi="Times New Roman"/>
          <w:sz w:val="14"/>
          <w:szCs w:val="14"/>
        </w:rPr>
        <w:t>;</w:t>
      </w:r>
    </w:p>
    <w:p w14:paraId="22DA2032" w14:textId="63FB5F13" w:rsidR="00E76414" w:rsidRPr="005E2EFD" w:rsidRDefault="00A72C3E"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Pr>
          <w:rFonts w:ascii="Times New Roman" w:eastAsia="Times New Roman" w:hAnsi="Times New Roman"/>
          <w:sz w:val="14"/>
          <w:szCs w:val="14"/>
        </w:rPr>
        <w:t>d</w:t>
      </w:r>
      <w:r w:rsidR="00E76414" w:rsidRPr="005E2EFD">
        <w:rPr>
          <w:rFonts w:ascii="Times New Roman" w:eastAsia="Times New Roman" w:hAnsi="Times New Roman"/>
          <w:sz w:val="14"/>
          <w:szCs w:val="14"/>
        </w:rPr>
        <w:t>eclaraţie privind postul didactic de predare/catedra ocupat(ă) în etapele anterioare ale mobilităţii personalului didactic</w:t>
      </w:r>
    </w:p>
    <w:p w14:paraId="2511E1AD" w14:textId="77777777" w:rsidR="00E76414" w:rsidRPr="005E2EFD" w:rsidRDefault="00E76414" w:rsidP="005E2EFD">
      <w:pPr>
        <w:pBdr>
          <w:top w:val="nil"/>
          <w:left w:val="nil"/>
          <w:bottom w:val="nil"/>
          <w:right w:val="nil"/>
          <w:between w:val="nil"/>
        </w:pBdr>
        <w:spacing w:after="0" w:line="240" w:lineRule="auto"/>
        <w:ind w:left="851" w:right="-2"/>
        <w:jc w:val="both"/>
        <w:rPr>
          <w:rFonts w:ascii="Times New Roman" w:eastAsia="Times New Roman" w:hAnsi="Times New Roman"/>
          <w:sz w:val="14"/>
          <w:szCs w:val="14"/>
        </w:rPr>
      </w:pPr>
    </w:p>
    <w:p w14:paraId="64D0BF3D" w14:textId="77777777" w:rsidR="00E76414" w:rsidRPr="005E2EFD" w:rsidRDefault="00E76414" w:rsidP="005E2EFD">
      <w:pPr>
        <w:pBdr>
          <w:top w:val="nil"/>
          <w:left w:val="nil"/>
          <w:bottom w:val="nil"/>
          <w:right w:val="nil"/>
          <w:between w:val="nil"/>
        </w:pBdr>
        <w:spacing w:after="0" w:line="240" w:lineRule="auto"/>
        <w:ind w:left="851" w:right="-2"/>
        <w:jc w:val="both"/>
        <w:rPr>
          <w:rFonts w:ascii="Times New Roman" w:eastAsia="Times New Roman" w:hAnsi="Times New Roman"/>
          <w:sz w:val="14"/>
          <w:szCs w:val="14"/>
        </w:rPr>
      </w:pPr>
    </w:p>
    <w:p w14:paraId="37457F32" w14:textId="48BB1696" w:rsidR="00E76414" w:rsidRPr="000E3B8B" w:rsidRDefault="00E76414" w:rsidP="005E2EFD">
      <w:pPr>
        <w:pBdr>
          <w:top w:val="nil"/>
          <w:left w:val="nil"/>
          <w:bottom w:val="nil"/>
          <w:right w:val="nil"/>
          <w:between w:val="nil"/>
        </w:pBdr>
        <w:spacing w:after="0" w:line="240" w:lineRule="auto"/>
        <w:ind w:left="567" w:right="-2"/>
        <w:jc w:val="both"/>
        <w:rPr>
          <w:rFonts w:ascii="Times New Roman" w:eastAsia="Times New Roman" w:hAnsi="Times New Roman"/>
          <w:b/>
          <w:bCs/>
          <w:i/>
          <w:sz w:val="14"/>
          <w:szCs w:val="14"/>
        </w:rPr>
      </w:pPr>
      <w:bookmarkStart w:id="2" w:name="_Hlk172798863"/>
      <w:r w:rsidRPr="005E2EFD">
        <w:rPr>
          <w:rFonts w:ascii="Times New Roman" w:eastAsia="Times New Roman" w:hAnsi="Times New Roman"/>
          <w:b/>
          <w:i/>
          <w:sz w:val="14"/>
          <w:szCs w:val="14"/>
          <w:vertAlign w:val="superscript"/>
        </w:rPr>
        <w:t xml:space="preserve">**** </w:t>
      </w:r>
      <w:r w:rsidR="00EE32D7">
        <w:rPr>
          <w:rFonts w:ascii="Times New Roman" w:eastAsia="Times New Roman" w:hAnsi="Times New Roman"/>
          <w:b/>
          <w:bCs/>
          <w:i/>
          <w:sz w:val="14"/>
          <w:szCs w:val="14"/>
        </w:rPr>
        <w:t>D</w:t>
      </w:r>
      <w:r w:rsidRPr="000E3B8B">
        <w:rPr>
          <w:rFonts w:ascii="Times New Roman" w:eastAsia="Times New Roman" w:hAnsi="Times New Roman"/>
          <w:b/>
          <w:bCs/>
          <w:i/>
          <w:sz w:val="14"/>
          <w:szCs w:val="14"/>
        </w:rPr>
        <w:t>ocumentele se transmit în format electronic, prin poştă electronică</w:t>
      </w:r>
      <w:r w:rsidR="00EE32D7">
        <w:rPr>
          <w:rFonts w:ascii="Times New Roman" w:eastAsia="Times New Roman" w:hAnsi="Times New Roman"/>
          <w:b/>
          <w:bCs/>
          <w:i/>
          <w:sz w:val="14"/>
          <w:szCs w:val="14"/>
        </w:rPr>
        <w:t>. A</w:t>
      </w:r>
      <w:r w:rsidRPr="000E3B8B">
        <w:rPr>
          <w:rFonts w:ascii="Times New Roman" w:eastAsia="Times New Roman" w:hAnsi="Times New Roman"/>
          <w:b/>
          <w:bCs/>
          <w:i/>
          <w:sz w:val="14"/>
          <w:szCs w:val="14"/>
        </w:rPr>
        <w:t>cestea vor fi scanate color, după documentele originale, lizibil, la minimum 150 dpi.</w:t>
      </w:r>
    </w:p>
    <w:p w14:paraId="002D7A8F" w14:textId="77777777" w:rsidR="00E76414" w:rsidRPr="005E2EFD" w:rsidRDefault="00E76414" w:rsidP="005E2EFD">
      <w:pPr>
        <w:spacing w:after="0" w:line="240" w:lineRule="auto"/>
        <w:ind w:left="567" w:right="-2"/>
        <w:jc w:val="both"/>
        <w:rPr>
          <w:rFonts w:ascii="Times New Roman" w:eastAsia="Times New Roman" w:hAnsi="Times New Roman"/>
          <w:sz w:val="14"/>
          <w:szCs w:val="14"/>
        </w:rPr>
      </w:pPr>
      <w:r w:rsidRPr="005E2EFD">
        <w:rPr>
          <w:rFonts w:ascii="Times New Roman" w:eastAsia="Times New Roman" w:hAnsi="Times New Roman"/>
          <w:sz w:val="14"/>
          <w:szCs w:val="14"/>
          <w:vertAlign w:val="superscript"/>
        </w:rPr>
        <w:t xml:space="preserve">****** </w:t>
      </w:r>
      <w:r w:rsidRPr="005E2EFD">
        <w:rPr>
          <w:rFonts w:ascii="Times New Roman" w:eastAsia="Times New Roman" w:hAnsi="Times New Roman"/>
          <w:sz w:val="14"/>
          <w:szCs w:val="14"/>
        </w:rPr>
        <w:t>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bookmarkEnd w:id="2"/>
    </w:p>
    <w:p w14:paraId="6BC367CF"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599FF2D7" w14:textId="77777777" w:rsidR="000E3B8B" w:rsidRDefault="000E3B8B"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p>
    <w:p w14:paraId="42726251" w14:textId="321E90A6"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r w:rsidRPr="005E2EFD">
        <w:rPr>
          <w:rFonts w:ascii="Times New Roman" w:eastAsia="Times New Roman" w:hAnsi="Times New Roman"/>
          <w:b/>
          <w:sz w:val="16"/>
          <w:szCs w:val="16"/>
        </w:rPr>
        <w:t>Semnătura candidat</w:t>
      </w:r>
      <w:r w:rsidR="00C470D3" w:rsidRPr="005E2EFD">
        <w:rPr>
          <w:rFonts w:ascii="Times New Roman" w:eastAsia="Times New Roman" w:hAnsi="Times New Roman"/>
          <w:b/>
          <w:sz w:val="16"/>
          <w:szCs w:val="16"/>
        </w:rPr>
        <w:t xml:space="preserve"> </w:t>
      </w:r>
      <w:r w:rsidRPr="005E2EFD">
        <w:rPr>
          <w:rFonts w:ascii="Times New Roman" w:eastAsia="Times New Roman" w:hAnsi="Times New Roman"/>
          <w:b/>
          <w:sz w:val="16"/>
          <w:szCs w:val="16"/>
        </w:rPr>
        <w:t>___________________________</w:t>
      </w:r>
    </w:p>
    <w:p w14:paraId="393297DD" w14:textId="77777777"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p>
    <w:p w14:paraId="64F8DC57" w14:textId="77777777" w:rsidR="00E76414" w:rsidRPr="005E2EFD" w:rsidRDefault="00E76414" w:rsidP="005E2EFD">
      <w:pPr>
        <w:pBdr>
          <w:top w:val="nil"/>
          <w:left w:val="nil"/>
          <w:bottom w:val="nil"/>
          <w:right w:val="nil"/>
          <w:between w:val="nil"/>
        </w:pBdr>
        <w:spacing w:after="0" w:line="240" w:lineRule="auto"/>
        <w:ind w:right="-2"/>
        <w:jc w:val="center"/>
        <w:rPr>
          <w:rFonts w:ascii="Times New Roman" w:eastAsia="Times New Roman" w:hAnsi="Times New Roman"/>
          <w:sz w:val="14"/>
          <w:szCs w:val="14"/>
        </w:rPr>
      </w:pPr>
    </w:p>
    <w:p w14:paraId="3A29D464" w14:textId="77777777" w:rsidR="00E76414" w:rsidRPr="005E2EFD" w:rsidRDefault="00E76414" w:rsidP="005E2EFD">
      <w:pPr>
        <w:pBdr>
          <w:top w:val="nil"/>
          <w:left w:val="nil"/>
          <w:bottom w:val="nil"/>
          <w:right w:val="nil"/>
          <w:between w:val="nil"/>
        </w:pBdr>
        <w:spacing w:after="0" w:line="240" w:lineRule="auto"/>
        <w:ind w:right="-2"/>
        <w:jc w:val="center"/>
        <w:rPr>
          <w:rFonts w:ascii="Times New Roman" w:eastAsia="Times New Roman" w:hAnsi="Times New Roman"/>
          <w:sz w:val="14"/>
          <w:szCs w:val="14"/>
        </w:rPr>
      </w:pPr>
      <w:r w:rsidRPr="005E2EFD">
        <w:rPr>
          <w:rFonts w:ascii="Times New Roman" w:eastAsia="Times New Roman" w:hAnsi="Times New Roman"/>
          <w:sz w:val="14"/>
          <w:szCs w:val="14"/>
        </w:rPr>
        <w:t>SE COMPLETEAZĂ DUPĂ REPARTIZAREA PE POSTURI</w:t>
      </w:r>
    </w:p>
    <w:p w14:paraId="71C5D18C" w14:textId="77777777" w:rsidR="00E76414" w:rsidRPr="005E2EFD" w:rsidRDefault="00E76414"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ab/>
        <w:t>Subsemnatul(a) _____________________________________________________________________________________________, obținând nota ________ la concurs, accept transferul/ repartizarea/ detaşarea începând cu data de 1 septembrie 2024 pe/ la postul/ catedra obţinut(ă):</w:t>
      </w:r>
    </w:p>
    <w:p w14:paraId="6A793CA1" w14:textId="77777777" w:rsidR="00A172DD" w:rsidRPr="005E2EFD" w:rsidRDefault="00A172DD"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5"/>
        <w:gridCol w:w="3919"/>
      </w:tblGrid>
      <w:tr w:rsidR="005E2EFD" w:rsidRPr="005E2EFD" w14:paraId="3AD171F7" w14:textId="77777777" w:rsidTr="00A172DD">
        <w:tc>
          <w:tcPr>
            <w:tcW w:w="6565" w:type="dxa"/>
          </w:tcPr>
          <w:p w14:paraId="175F5644" w14:textId="77777777"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Unitatea de învăţământ: _____________________________________________________________________</w:t>
            </w:r>
          </w:p>
          <w:p w14:paraId="7C5E87BD" w14:textId="77777777" w:rsidR="007465B2" w:rsidRPr="005E2EFD" w:rsidRDefault="007465B2" w:rsidP="005E2EFD">
            <w:pPr>
              <w:spacing w:after="0" w:line="240" w:lineRule="auto"/>
              <w:ind w:right="-2"/>
              <w:jc w:val="both"/>
              <w:rPr>
                <w:rFonts w:ascii="Times New Roman" w:eastAsia="Times New Roman" w:hAnsi="Times New Roman"/>
                <w:sz w:val="14"/>
                <w:szCs w:val="14"/>
              </w:rPr>
            </w:pPr>
          </w:p>
          <w:p w14:paraId="222C10A0" w14:textId="0943D0CE"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_________________________________________________________________________________________</w:t>
            </w:r>
          </w:p>
        </w:tc>
        <w:tc>
          <w:tcPr>
            <w:tcW w:w="3919" w:type="dxa"/>
          </w:tcPr>
          <w:p w14:paraId="0F86A0BF" w14:textId="0A0FDB8C"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Localitatea (Sectorul) ___________________________________</w:t>
            </w:r>
          </w:p>
        </w:tc>
      </w:tr>
      <w:tr w:rsidR="005E2EFD" w:rsidRPr="005E2EFD" w14:paraId="4A4BC404" w14:textId="77777777" w:rsidTr="00A172DD">
        <w:tc>
          <w:tcPr>
            <w:tcW w:w="6565" w:type="dxa"/>
          </w:tcPr>
          <w:p w14:paraId="17472F30" w14:textId="77777777" w:rsidR="00A172DD" w:rsidRPr="005E2EFD" w:rsidRDefault="00A172DD" w:rsidP="005E2EFD">
            <w:pPr>
              <w:spacing w:after="0" w:line="240" w:lineRule="auto"/>
              <w:ind w:right="-2"/>
              <w:jc w:val="both"/>
              <w:rPr>
                <w:rFonts w:ascii="Times New Roman" w:eastAsia="Times New Roman" w:hAnsi="Times New Roman"/>
                <w:sz w:val="14"/>
                <w:szCs w:val="14"/>
              </w:rPr>
            </w:pPr>
          </w:p>
        </w:tc>
        <w:tc>
          <w:tcPr>
            <w:tcW w:w="3919" w:type="dxa"/>
          </w:tcPr>
          <w:p w14:paraId="20E9F43E" w14:textId="77777777" w:rsidR="00A172DD" w:rsidRPr="005E2EFD" w:rsidRDefault="00A172DD" w:rsidP="005E2EFD">
            <w:pPr>
              <w:spacing w:after="0" w:line="240" w:lineRule="auto"/>
              <w:ind w:right="-2"/>
              <w:jc w:val="both"/>
              <w:rPr>
                <w:rFonts w:ascii="Times New Roman" w:eastAsia="Times New Roman" w:hAnsi="Times New Roman"/>
                <w:sz w:val="14"/>
                <w:szCs w:val="14"/>
              </w:rPr>
            </w:pPr>
          </w:p>
        </w:tc>
      </w:tr>
      <w:tr w:rsidR="00A172DD" w:rsidRPr="005E2EFD" w14:paraId="667338BA" w14:textId="77777777" w:rsidTr="00A172DD">
        <w:tc>
          <w:tcPr>
            <w:tcW w:w="6565" w:type="dxa"/>
          </w:tcPr>
          <w:p w14:paraId="6356644A" w14:textId="1589F11B"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Post/catedra: ______________________________________________________________________________</w:t>
            </w:r>
          </w:p>
        </w:tc>
        <w:tc>
          <w:tcPr>
            <w:tcW w:w="3919" w:type="dxa"/>
          </w:tcPr>
          <w:p w14:paraId="70B0893B" w14:textId="77777777"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Nr. ore/săpt: __________________________________________</w:t>
            </w:r>
          </w:p>
          <w:p w14:paraId="04525AD4" w14:textId="2D036FC9" w:rsidR="00A172DD" w:rsidRPr="005E2EFD" w:rsidRDefault="00A172DD" w:rsidP="005E2EFD">
            <w:pPr>
              <w:spacing w:after="0" w:line="240" w:lineRule="auto"/>
              <w:ind w:right="-2"/>
              <w:jc w:val="both"/>
              <w:rPr>
                <w:rFonts w:ascii="Times New Roman" w:eastAsia="Times New Roman" w:hAnsi="Times New Roman"/>
                <w:sz w:val="14"/>
                <w:szCs w:val="14"/>
              </w:rPr>
            </w:pPr>
          </w:p>
        </w:tc>
      </w:tr>
    </w:tbl>
    <w:p w14:paraId="03D7240E" w14:textId="77777777" w:rsidR="00A172DD" w:rsidRPr="005E2EFD" w:rsidRDefault="00A172DD"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p w14:paraId="6BB62B58" w14:textId="77777777" w:rsidR="004150A8" w:rsidRPr="005E2EFD" w:rsidRDefault="004150A8"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p w14:paraId="7BA7EEFD"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4"/>
          <w:szCs w:val="4"/>
        </w:rPr>
      </w:pPr>
    </w:p>
    <w:p w14:paraId="2F54C4DA"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p>
    <w:p w14:paraId="6210ABFF"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34A33672" w14:textId="215767BC"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 </w:t>
      </w:r>
      <w:r w:rsidR="00A172DD" w:rsidRPr="005E2EFD">
        <w:rPr>
          <w:rFonts w:ascii="Times New Roman" w:eastAsia="Times New Roman" w:hAnsi="Times New Roman"/>
          <w:sz w:val="14"/>
          <w:szCs w:val="14"/>
        </w:rPr>
        <w:tab/>
      </w:r>
      <w:r w:rsidRPr="005E2EFD">
        <w:rPr>
          <w:rFonts w:ascii="Times New Roman" w:eastAsia="Times New Roman" w:hAnsi="Times New Roman"/>
          <w:sz w:val="14"/>
          <w:szCs w:val="14"/>
        </w:rPr>
        <w:t>Data</w:t>
      </w:r>
      <w:r w:rsidR="004150A8" w:rsidRPr="005E2EFD">
        <w:rPr>
          <w:rFonts w:ascii="Times New Roman" w:eastAsia="Times New Roman" w:hAnsi="Times New Roman"/>
          <w:sz w:val="14"/>
          <w:szCs w:val="14"/>
        </w:rPr>
        <w:t xml:space="preserve">: </w:t>
      </w:r>
      <w:r w:rsidRPr="005E2EFD">
        <w:rPr>
          <w:rFonts w:ascii="Times New Roman" w:eastAsia="Times New Roman" w:hAnsi="Times New Roman"/>
          <w:sz w:val="14"/>
          <w:szCs w:val="14"/>
        </w:rPr>
        <w:t>_______________</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Semnătura candidat</w:t>
      </w:r>
      <w:r w:rsidR="00C470D3" w:rsidRPr="005E2EFD">
        <w:rPr>
          <w:rFonts w:ascii="Times New Roman" w:eastAsia="Times New Roman" w:hAnsi="Times New Roman"/>
          <w:sz w:val="14"/>
          <w:szCs w:val="14"/>
        </w:rPr>
        <w:t xml:space="preserve"> </w:t>
      </w:r>
      <w:r w:rsidRPr="005E2EFD">
        <w:rPr>
          <w:rFonts w:ascii="Times New Roman" w:eastAsia="Times New Roman" w:hAnsi="Times New Roman"/>
          <w:sz w:val="14"/>
          <w:szCs w:val="14"/>
        </w:rPr>
        <w:t>_____________________________________</w:t>
      </w:r>
    </w:p>
    <w:p w14:paraId="746C80F6"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019C5D80"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66BB9BFD"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Verificat,</w:t>
      </w:r>
    </w:p>
    <w:p w14:paraId="465C245C"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Secretar comisie judeţeană/ a municipiului Bucureşti</w:t>
      </w:r>
    </w:p>
    <w:p w14:paraId="57EBAE7E"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de organizare şi desfăşurare a concursului </w:t>
      </w:r>
    </w:p>
    <w:p w14:paraId="3A7ADE7B" w14:textId="77777777" w:rsidR="009B640B" w:rsidRPr="005E2EFD" w:rsidRDefault="009B640B" w:rsidP="005E2EFD">
      <w:pPr>
        <w:ind w:right="-2"/>
        <w:jc w:val="center"/>
        <w:rPr>
          <w:rFonts w:ascii="Times New Roman" w:eastAsia="Times New Roman" w:hAnsi="Times New Roman"/>
          <w:i/>
          <w:sz w:val="16"/>
          <w:szCs w:val="16"/>
        </w:rPr>
      </w:pPr>
    </w:p>
    <w:p w14:paraId="58C967AD" w14:textId="77777777" w:rsidR="009B640B" w:rsidRPr="005E2EFD" w:rsidRDefault="009B640B" w:rsidP="005E2EFD">
      <w:pPr>
        <w:ind w:right="-2"/>
        <w:jc w:val="center"/>
        <w:rPr>
          <w:rFonts w:ascii="Times New Roman" w:eastAsia="Times New Roman" w:hAnsi="Times New Roman"/>
          <w:i/>
          <w:sz w:val="16"/>
          <w:szCs w:val="16"/>
        </w:rPr>
      </w:pPr>
    </w:p>
    <w:p w14:paraId="79A8A04A" w14:textId="77777777" w:rsidR="009B640B" w:rsidRPr="005E2EFD" w:rsidRDefault="009B640B" w:rsidP="005E2EFD">
      <w:pPr>
        <w:ind w:right="-2"/>
        <w:jc w:val="center"/>
        <w:rPr>
          <w:rFonts w:ascii="Times New Roman" w:eastAsia="Times New Roman" w:hAnsi="Times New Roman"/>
          <w:i/>
          <w:sz w:val="16"/>
          <w:szCs w:val="16"/>
        </w:rPr>
      </w:pPr>
    </w:p>
    <w:p w14:paraId="6636A166" w14:textId="77777777" w:rsidR="009B640B" w:rsidRPr="005E2EFD" w:rsidRDefault="009B640B" w:rsidP="005E2EFD">
      <w:pPr>
        <w:ind w:right="-2"/>
        <w:jc w:val="center"/>
        <w:rPr>
          <w:rFonts w:ascii="Times New Roman" w:eastAsia="Times New Roman" w:hAnsi="Times New Roman"/>
          <w:i/>
          <w:sz w:val="16"/>
          <w:szCs w:val="16"/>
        </w:rPr>
      </w:pPr>
    </w:p>
    <w:p w14:paraId="5AF4CF28" w14:textId="77777777" w:rsidR="009B640B" w:rsidRPr="005E2EFD" w:rsidRDefault="009B640B" w:rsidP="005E2EFD">
      <w:pPr>
        <w:ind w:right="-2"/>
        <w:jc w:val="center"/>
        <w:rPr>
          <w:rFonts w:ascii="Times New Roman" w:eastAsia="Times New Roman" w:hAnsi="Times New Roman"/>
          <w:i/>
          <w:sz w:val="16"/>
          <w:szCs w:val="16"/>
        </w:rPr>
      </w:pPr>
    </w:p>
    <w:p w14:paraId="0A4F4E6E" w14:textId="77777777" w:rsidR="004150A8" w:rsidRPr="005E2EFD" w:rsidRDefault="004150A8" w:rsidP="005E2EFD">
      <w:pPr>
        <w:ind w:right="-2"/>
        <w:jc w:val="center"/>
        <w:rPr>
          <w:rFonts w:ascii="Times New Roman" w:eastAsia="Times New Roman" w:hAnsi="Times New Roman"/>
          <w:i/>
          <w:sz w:val="16"/>
          <w:szCs w:val="16"/>
        </w:rPr>
      </w:pPr>
    </w:p>
    <w:sectPr w:rsidR="004150A8" w:rsidRPr="005E2EFD" w:rsidSect="00B27300">
      <w:footerReference w:type="default" r:id="rId8"/>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B8B0B" w14:textId="77777777" w:rsidR="00AD029E" w:rsidRDefault="00AD029E" w:rsidP="008C385F">
      <w:pPr>
        <w:spacing w:after="0" w:line="240" w:lineRule="auto"/>
      </w:pPr>
      <w:r>
        <w:separator/>
      </w:r>
    </w:p>
  </w:endnote>
  <w:endnote w:type="continuationSeparator" w:id="0">
    <w:p w14:paraId="521069C9" w14:textId="77777777" w:rsidR="00AD029E" w:rsidRDefault="00AD029E"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835C6" w14:textId="77777777" w:rsidR="00CA03A0" w:rsidRPr="00E0589B" w:rsidRDefault="00CA03A0">
    <w:pPr>
      <w:pStyle w:val="Footer"/>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56310" w14:textId="77777777" w:rsidR="00AD029E" w:rsidRDefault="00AD029E" w:rsidP="008C385F">
      <w:pPr>
        <w:spacing w:after="0" w:line="240" w:lineRule="auto"/>
      </w:pPr>
      <w:r>
        <w:separator/>
      </w:r>
    </w:p>
  </w:footnote>
  <w:footnote w:type="continuationSeparator" w:id="0">
    <w:p w14:paraId="2040F7F5" w14:textId="77777777" w:rsidR="00AD029E" w:rsidRDefault="00AD029E"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MacroText"/>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BlockText"/>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e"/>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E-mailSignature"/>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ignature"/>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Heading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077388838">
    <w:abstractNumId w:val="39"/>
  </w:num>
  <w:num w:numId="2" w16cid:durableId="1657565411">
    <w:abstractNumId w:val="3"/>
  </w:num>
  <w:num w:numId="3" w16cid:durableId="1002121039">
    <w:abstractNumId w:val="6"/>
  </w:num>
  <w:num w:numId="4" w16cid:durableId="1124614742">
    <w:abstractNumId w:val="7"/>
  </w:num>
  <w:num w:numId="5" w16cid:durableId="1138494979">
    <w:abstractNumId w:val="5"/>
  </w:num>
  <w:num w:numId="6" w16cid:durableId="482159421">
    <w:abstractNumId w:val="8"/>
  </w:num>
  <w:num w:numId="7" w16cid:durableId="328412664">
    <w:abstractNumId w:val="2"/>
  </w:num>
  <w:num w:numId="8" w16cid:durableId="110904609">
    <w:abstractNumId w:val="0"/>
  </w:num>
  <w:num w:numId="9" w16cid:durableId="87309668">
    <w:abstractNumId w:val="1"/>
  </w:num>
  <w:num w:numId="10" w16cid:durableId="2074888442">
    <w:abstractNumId w:val="9"/>
  </w:num>
  <w:num w:numId="11" w16cid:durableId="118383717">
    <w:abstractNumId w:val="4"/>
  </w:num>
  <w:num w:numId="12" w16cid:durableId="1048644128">
    <w:abstractNumId w:val="117"/>
  </w:num>
  <w:num w:numId="13" w16cid:durableId="1376077940">
    <w:abstractNumId w:val="29"/>
  </w:num>
  <w:num w:numId="14" w16cid:durableId="56439453">
    <w:abstractNumId w:val="56"/>
  </w:num>
  <w:num w:numId="15" w16cid:durableId="1829244561">
    <w:abstractNumId w:val="185"/>
  </w:num>
  <w:num w:numId="16" w16cid:durableId="1934970124">
    <w:abstractNumId w:val="137"/>
  </w:num>
  <w:num w:numId="17" w16cid:durableId="967975135">
    <w:abstractNumId w:val="21"/>
  </w:num>
  <w:num w:numId="18" w16cid:durableId="270481456">
    <w:abstractNumId w:val="134"/>
  </w:num>
  <w:num w:numId="19" w16cid:durableId="1282881261">
    <w:abstractNumId w:val="14"/>
  </w:num>
  <w:num w:numId="20" w16cid:durableId="1735927441">
    <w:abstractNumId w:val="176"/>
  </w:num>
  <w:num w:numId="21" w16cid:durableId="162554041">
    <w:abstractNumId w:val="32"/>
  </w:num>
  <w:num w:numId="22" w16cid:durableId="1012610282">
    <w:abstractNumId w:val="100"/>
  </w:num>
  <w:num w:numId="23" w16cid:durableId="220336625">
    <w:abstractNumId w:val="34"/>
  </w:num>
  <w:num w:numId="24" w16cid:durableId="321351136">
    <w:abstractNumId w:val="158"/>
  </w:num>
  <w:num w:numId="25" w16cid:durableId="1919509590">
    <w:abstractNumId w:val="104"/>
  </w:num>
  <w:num w:numId="26" w16cid:durableId="669605826">
    <w:abstractNumId w:val="38"/>
  </w:num>
  <w:num w:numId="27" w16cid:durableId="1414202109">
    <w:abstractNumId w:val="130"/>
  </w:num>
  <w:num w:numId="28" w16cid:durableId="1469393107">
    <w:abstractNumId w:val="182"/>
  </w:num>
  <w:num w:numId="29" w16cid:durableId="360477136">
    <w:abstractNumId w:val="186"/>
  </w:num>
  <w:num w:numId="30" w16cid:durableId="1128469535">
    <w:abstractNumId w:val="42"/>
  </w:num>
  <w:num w:numId="31" w16cid:durableId="1977907564">
    <w:abstractNumId w:val="152"/>
  </w:num>
  <w:num w:numId="32" w16cid:durableId="744567742">
    <w:abstractNumId w:val="69"/>
  </w:num>
  <w:num w:numId="33" w16cid:durableId="847867750">
    <w:abstractNumId w:val="50"/>
  </w:num>
  <w:num w:numId="34" w16cid:durableId="1428388300">
    <w:abstractNumId w:val="70"/>
  </w:num>
  <w:num w:numId="35" w16cid:durableId="2101170414">
    <w:abstractNumId w:val="157"/>
  </w:num>
  <w:num w:numId="36" w16cid:durableId="2045472727">
    <w:abstractNumId w:val="167"/>
  </w:num>
  <w:num w:numId="37" w16cid:durableId="740979829">
    <w:abstractNumId w:val="169"/>
  </w:num>
  <w:num w:numId="38" w16cid:durableId="2043894750">
    <w:abstractNumId w:val="47"/>
  </w:num>
  <w:num w:numId="39" w16cid:durableId="179705253">
    <w:abstractNumId w:val="118"/>
  </w:num>
  <w:num w:numId="40" w16cid:durableId="133956552">
    <w:abstractNumId w:val="103"/>
  </w:num>
  <w:num w:numId="41" w16cid:durableId="577329673">
    <w:abstractNumId w:val="76"/>
  </w:num>
  <w:num w:numId="42" w16cid:durableId="315888105">
    <w:abstractNumId w:val="63"/>
  </w:num>
  <w:num w:numId="43" w16cid:durableId="617760960">
    <w:abstractNumId w:val="139"/>
  </w:num>
  <w:num w:numId="44" w16cid:durableId="804466503">
    <w:abstractNumId w:val="72"/>
  </w:num>
  <w:num w:numId="45" w16cid:durableId="1825657310">
    <w:abstractNumId w:val="114"/>
  </w:num>
  <w:num w:numId="46" w16cid:durableId="456223688">
    <w:abstractNumId w:val="171"/>
  </w:num>
  <w:num w:numId="47" w16cid:durableId="59331115">
    <w:abstractNumId w:val="155"/>
  </w:num>
  <w:num w:numId="48" w16cid:durableId="1170217850">
    <w:abstractNumId w:val="22"/>
  </w:num>
  <w:num w:numId="49" w16cid:durableId="286283384">
    <w:abstractNumId w:val="122"/>
  </w:num>
  <w:num w:numId="50" w16cid:durableId="1067916530">
    <w:abstractNumId w:val="24"/>
  </w:num>
  <w:num w:numId="51" w16cid:durableId="54820186">
    <w:abstractNumId w:val="165"/>
  </w:num>
  <w:num w:numId="52" w16cid:durableId="1587416958">
    <w:abstractNumId w:val="119"/>
  </w:num>
  <w:num w:numId="53" w16cid:durableId="888734347">
    <w:abstractNumId w:val="48"/>
  </w:num>
  <w:num w:numId="54" w16cid:durableId="1605501876">
    <w:abstractNumId w:val="57"/>
  </w:num>
  <w:num w:numId="55" w16cid:durableId="77993356">
    <w:abstractNumId w:val="45"/>
  </w:num>
  <w:num w:numId="56" w16cid:durableId="1713769750">
    <w:abstractNumId w:val="81"/>
  </w:num>
  <w:num w:numId="57" w16cid:durableId="1559900403">
    <w:abstractNumId w:val="113"/>
  </w:num>
  <w:num w:numId="58" w16cid:durableId="148909482">
    <w:abstractNumId w:val="188"/>
  </w:num>
  <w:num w:numId="59" w16cid:durableId="658728712">
    <w:abstractNumId w:val="141"/>
  </w:num>
  <w:num w:numId="60" w16cid:durableId="1608346882">
    <w:abstractNumId w:val="106"/>
  </w:num>
  <w:num w:numId="61" w16cid:durableId="536091288">
    <w:abstractNumId w:val="161"/>
  </w:num>
  <w:num w:numId="62" w16cid:durableId="658771116">
    <w:abstractNumId w:val="120"/>
  </w:num>
  <w:num w:numId="63" w16cid:durableId="694622034">
    <w:abstractNumId w:val="18"/>
  </w:num>
  <w:num w:numId="64" w16cid:durableId="1167524995">
    <w:abstractNumId w:val="91"/>
  </w:num>
  <w:num w:numId="65" w16cid:durableId="2038506969">
    <w:abstractNumId w:val="166"/>
  </w:num>
  <w:num w:numId="66" w16cid:durableId="1550730210">
    <w:abstractNumId w:val="136"/>
  </w:num>
  <w:num w:numId="67" w16cid:durableId="1062950029">
    <w:abstractNumId w:val="101"/>
  </w:num>
  <w:num w:numId="68" w16cid:durableId="1209760275">
    <w:abstractNumId w:val="108"/>
  </w:num>
  <w:num w:numId="69" w16cid:durableId="528180882">
    <w:abstractNumId w:val="170"/>
  </w:num>
  <w:num w:numId="70" w16cid:durableId="50349092">
    <w:abstractNumId w:val="89"/>
  </w:num>
  <w:num w:numId="71" w16cid:durableId="1084759857">
    <w:abstractNumId w:val="123"/>
  </w:num>
  <w:num w:numId="72" w16cid:durableId="1730306119">
    <w:abstractNumId w:val="150"/>
  </w:num>
  <w:num w:numId="73" w16cid:durableId="454176608">
    <w:abstractNumId w:val="135"/>
  </w:num>
  <w:num w:numId="74" w16cid:durableId="2020622732">
    <w:abstractNumId w:val="129"/>
  </w:num>
  <w:num w:numId="75" w16cid:durableId="719985177">
    <w:abstractNumId w:val="160"/>
  </w:num>
  <w:num w:numId="76" w16cid:durableId="1604530810">
    <w:abstractNumId w:val="58"/>
  </w:num>
  <w:num w:numId="77" w16cid:durableId="154685694">
    <w:abstractNumId w:val="131"/>
  </w:num>
  <w:num w:numId="78" w16cid:durableId="488056394">
    <w:abstractNumId w:val="168"/>
  </w:num>
  <w:num w:numId="79" w16cid:durableId="1264650833">
    <w:abstractNumId w:val="116"/>
  </w:num>
  <w:num w:numId="80" w16cid:durableId="1455447176">
    <w:abstractNumId w:val="23"/>
  </w:num>
  <w:num w:numId="81" w16cid:durableId="1630235202">
    <w:abstractNumId w:val="172"/>
  </w:num>
  <w:num w:numId="82" w16cid:durableId="1998921436">
    <w:abstractNumId w:val="12"/>
  </w:num>
  <w:num w:numId="83" w16cid:durableId="996765656">
    <w:abstractNumId w:val="184"/>
  </w:num>
  <w:num w:numId="84" w16cid:durableId="554661688">
    <w:abstractNumId w:val="46"/>
  </w:num>
  <w:num w:numId="85" w16cid:durableId="336271209">
    <w:abstractNumId w:val="28"/>
  </w:num>
  <w:num w:numId="86" w16cid:durableId="1842741303">
    <w:abstractNumId w:val="192"/>
  </w:num>
  <w:num w:numId="87" w16cid:durableId="83917210">
    <w:abstractNumId w:val="62"/>
  </w:num>
  <w:num w:numId="88" w16cid:durableId="1352028634">
    <w:abstractNumId w:val="79"/>
  </w:num>
  <w:num w:numId="89" w16cid:durableId="878977906">
    <w:abstractNumId w:val="94"/>
  </w:num>
  <w:num w:numId="90" w16cid:durableId="1069115793">
    <w:abstractNumId w:val="27"/>
  </w:num>
  <w:num w:numId="91" w16cid:durableId="309989674">
    <w:abstractNumId w:val="154"/>
  </w:num>
  <w:num w:numId="92" w16cid:durableId="1362701645">
    <w:abstractNumId w:val="44"/>
  </w:num>
  <w:num w:numId="93" w16cid:durableId="1901551583">
    <w:abstractNumId w:val="85"/>
  </w:num>
  <w:num w:numId="94" w16cid:durableId="1378510582">
    <w:abstractNumId w:val="54"/>
  </w:num>
  <w:num w:numId="95" w16cid:durableId="2022586601">
    <w:abstractNumId w:val="151"/>
  </w:num>
  <w:num w:numId="96" w16cid:durableId="1466007056">
    <w:abstractNumId w:val="125"/>
  </w:num>
  <w:num w:numId="97" w16cid:durableId="1843734097">
    <w:abstractNumId w:val="37"/>
  </w:num>
  <w:num w:numId="98" w16cid:durableId="778180440">
    <w:abstractNumId w:val="78"/>
  </w:num>
  <w:num w:numId="99" w16cid:durableId="1267614932">
    <w:abstractNumId w:val="66"/>
  </w:num>
  <w:num w:numId="100" w16cid:durableId="352267101">
    <w:abstractNumId w:val="97"/>
  </w:num>
  <w:num w:numId="101" w16cid:durableId="463276744">
    <w:abstractNumId w:val="83"/>
  </w:num>
  <w:num w:numId="102" w16cid:durableId="1216551503">
    <w:abstractNumId w:val="82"/>
  </w:num>
  <w:num w:numId="103" w16cid:durableId="2135587678">
    <w:abstractNumId w:val="159"/>
  </w:num>
  <w:num w:numId="104" w16cid:durableId="1789007913">
    <w:abstractNumId w:val="40"/>
  </w:num>
  <w:num w:numId="105" w16cid:durableId="1629892191">
    <w:abstractNumId w:val="64"/>
  </w:num>
  <w:num w:numId="106" w16cid:durableId="978920026">
    <w:abstractNumId w:val="153"/>
  </w:num>
  <w:num w:numId="107" w16cid:durableId="2040737009">
    <w:abstractNumId w:val="19"/>
  </w:num>
  <w:num w:numId="108" w16cid:durableId="1327124095">
    <w:abstractNumId w:val="115"/>
  </w:num>
  <w:num w:numId="109" w16cid:durableId="1376006562">
    <w:abstractNumId w:val="163"/>
  </w:num>
  <w:num w:numId="110" w16cid:durableId="1872255948">
    <w:abstractNumId w:val="51"/>
  </w:num>
  <w:num w:numId="111" w16cid:durableId="693842300">
    <w:abstractNumId w:val="177"/>
  </w:num>
  <w:num w:numId="112" w16cid:durableId="1285313563">
    <w:abstractNumId w:val="181"/>
  </w:num>
  <w:num w:numId="113" w16cid:durableId="826823216">
    <w:abstractNumId w:val="84"/>
  </w:num>
  <w:num w:numId="114" w16cid:durableId="1734699004">
    <w:abstractNumId w:val="148"/>
  </w:num>
  <w:num w:numId="115" w16cid:durableId="1928079579">
    <w:abstractNumId w:val="41"/>
  </w:num>
  <w:num w:numId="116" w16cid:durableId="2103599453">
    <w:abstractNumId w:val="74"/>
  </w:num>
  <w:num w:numId="117" w16cid:durableId="253707688">
    <w:abstractNumId w:val="59"/>
  </w:num>
  <w:num w:numId="118" w16cid:durableId="794837621">
    <w:abstractNumId w:val="194"/>
  </w:num>
  <w:num w:numId="119" w16cid:durableId="1364938445">
    <w:abstractNumId w:val="183"/>
  </w:num>
  <w:num w:numId="120" w16cid:durableId="891431258">
    <w:abstractNumId w:val="191"/>
  </w:num>
  <w:num w:numId="121" w16cid:durableId="1980375741">
    <w:abstractNumId w:val="75"/>
  </w:num>
  <w:num w:numId="122" w16cid:durableId="1451165584">
    <w:abstractNumId w:val="92"/>
  </w:num>
  <w:num w:numId="123" w16cid:durableId="810099689">
    <w:abstractNumId w:val="88"/>
  </w:num>
  <w:num w:numId="124" w16cid:durableId="860780568">
    <w:abstractNumId w:val="146"/>
  </w:num>
  <w:num w:numId="125" w16cid:durableId="49038849">
    <w:abstractNumId w:val="17"/>
  </w:num>
  <w:num w:numId="126" w16cid:durableId="306517178">
    <w:abstractNumId w:val="20"/>
  </w:num>
  <w:num w:numId="127" w16cid:durableId="248543462">
    <w:abstractNumId w:val="33"/>
  </w:num>
  <w:num w:numId="128" w16cid:durableId="902179733">
    <w:abstractNumId w:val="86"/>
  </w:num>
  <w:num w:numId="129" w16cid:durableId="227692834">
    <w:abstractNumId w:val="132"/>
  </w:num>
  <w:num w:numId="130" w16cid:durableId="800728535">
    <w:abstractNumId w:val="68"/>
  </w:num>
  <w:num w:numId="131" w16cid:durableId="1413091193">
    <w:abstractNumId w:val="109"/>
  </w:num>
  <w:num w:numId="132" w16cid:durableId="1194811228">
    <w:abstractNumId w:val="10"/>
  </w:num>
  <w:num w:numId="133" w16cid:durableId="975137359">
    <w:abstractNumId w:val="96"/>
  </w:num>
  <w:num w:numId="134" w16cid:durableId="2064132818">
    <w:abstractNumId w:val="11"/>
  </w:num>
  <w:num w:numId="135" w16cid:durableId="1458986635">
    <w:abstractNumId w:val="127"/>
  </w:num>
  <w:num w:numId="136" w16cid:durableId="303973292">
    <w:abstractNumId w:val="102"/>
  </w:num>
  <w:num w:numId="137" w16cid:durableId="1330211011">
    <w:abstractNumId w:val="25"/>
  </w:num>
  <w:num w:numId="138" w16cid:durableId="653026429">
    <w:abstractNumId w:val="49"/>
  </w:num>
  <w:num w:numId="139" w16cid:durableId="938096871">
    <w:abstractNumId w:val="187"/>
  </w:num>
  <w:num w:numId="140" w16cid:durableId="1188249927">
    <w:abstractNumId w:val="80"/>
  </w:num>
  <w:num w:numId="141" w16cid:durableId="1654872410">
    <w:abstractNumId w:val="13"/>
  </w:num>
  <w:num w:numId="142" w16cid:durableId="1244951658">
    <w:abstractNumId w:val="142"/>
  </w:num>
  <w:num w:numId="143" w16cid:durableId="203830301">
    <w:abstractNumId w:val="133"/>
  </w:num>
  <w:num w:numId="144" w16cid:durableId="1706904689">
    <w:abstractNumId w:val="67"/>
  </w:num>
  <w:num w:numId="145" w16cid:durableId="1941336250">
    <w:abstractNumId w:val="149"/>
  </w:num>
  <w:num w:numId="146" w16cid:durableId="1190218764">
    <w:abstractNumId w:val="36"/>
  </w:num>
  <w:num w:numId="147" w16cid:durableId="279604576">
    <w:abstractNumId w:val="190"/>
  </w:num>
  <w:num w:numId="148" w16cid:durableId="1256552803">
    <w:abstractNumId w:val="77"/>
  </w:num>
  <w:num w:numId="149" w16cid:durableId="178084690">
    <w:abstractNumId w:val="178"/>
  </w:num>
  <w:num w:numId="150" w16cid:durableId="2144544799">
    <w:abstractNumId w:val="111"/>
  </w:num>
  <w:num w:numId="151" w16cid:durableId="476723059">
    <w:abstractNumId w:val="87"/>
  </w:num>
  <w:num w:numId="152" w16cid:durableId="642588808">
    <w:abstractNumId w:val="164"/>
  </w:num>
  <w:num w:numId="153" w16cid:durableId="259873272">
    <w:abstractNumId w:val="65"/>
  </w:num>
  <w:num w:numId="154" w16cid:durableId="1717002730">
    <w:abstractNumId w:val="193"/>
  </w:num>
  <w:num w:numId="155" w16cid:durableId="2008166987">
    <w:abstractNumId w:val="180"/>
  </w:num>
  <w:num w:numId="156" w16cid:durableId="160317772">
    <w:abstractNumId w:val="112"/>
  </w:num>
  <w:num w:numId="157" w16cid:durableId="1602421315">
    <w:abstractNumId w:val="121"/>
  </w:num>
  <w:num w:numId="158" w16cid:durableId="235557394">
    <w:abstractNumId w:val="140"/>
  </w:num>
  <w:num w:numId="159" w16cid:durableId="725106634">
    <w:abstractNumId w:val="173"/>
  </w:num>
  <w:num w:numId="160" w16cid:durableId="444737413">
    <w:abstractNumId w:val="98"/>
  </w:num>
  <w:num w:numId="161" w16cid:durableId="1708480550">
    <w:abstractNumId w:val="162"/>
  </w:num>
  <w:num w:numId="162" w16cid:durableId="63989085">
    <w:abstractNumId w:val="52"/>
  </w:num>
  <w:num w:numId="163" w16cid:durableId="483742424">
    <w:abstractNumId w:val="73"/>
  </w:num>
  <w:num w:numId="164" w16cid:durableId="520628611">
    <w:abstractNumId w:val="107"/>
  </w:num>
  <w:num w:numId="165" w16cid:durableId="1694920716">
    <w:abstractNumId w:val="53"/>
  </w:num>
  <w:num w:numId="166" w16cid:durableId="1677339569">
    <w:abstractNumId w:val="30"/>
  </w:num>
  <w:num w:numId="167" w16cid:durableId="2064400836">
    <w:abstractNumId w:val="175"/>
  </w:num>
  <w:num w:numId="168" w16cid:durableId="1150290206">
    <w:abstractNumId w:val="99"/>
  </w:num>
  <w:num w:numId="169" w16cid:durableId="1941596389">
    <w:abstractNumId w:val="35"/>
  </w:num>
  <w:num w:numId="170" w16cid:durableId="1696613191">
    <w:abstractNumId w:val="174"/>
  </w:num>
  <w:num w:numId="171" w16cid:durableId="2082365547">
    <w:abstractNumId w:val="110"/>
  </w:num>
  <w:num w:numId="172" w16cid:durableId="1550335078">
    <w:abstractNumId w:val="144"/>
  </w:num>
  <w:num w:numId="173" w16cid:durableId="2092728108">
    <w:abstractNumId w:val="145"/>
  </w:num>
  <w:num w:numId="174" w16cid:durableId="1710372538">
    <w:abstractNumId w:val="189"/>
  </w:num>
  <w:num w:numId="175" w16cid:durableId="1242369596">
    <w:abstractNumId w:val="43"/>
  </w:num>
  <w:num w:numId="176" w16cid:durableId="1494947543">
    <w:abstractNumId w:val="55"/>
  </w:num>
  <w:num w:numId="177" w16cid:durableId="187568052">
    <w:abstractNumId w:val="26"/>
  </w:num>
  <w:num w:numId="178" w16cid:durableId="1952123591">
    <w:abstractNumId w:val="126"/>
  </w:num>
  <w:num w:numId="179" w16cid:durableId="594364827">
    <w:abstractNumId w:val="124"/>
  </w:num>
  <w:num w:numId="180" w16cid:durableId="1053578025">
    <w:abstractNumId w:val="156"/>
  </w:num>
  <w:num w:numId="181" w16cid:durableId="2074425816">
    <w:abstractNumId w:val="95"/>
  </w:num>
  <w:num w:numId="182" w16cid:durableId="1364864209">
    <w:abstractNumId w:val="138"/>
  </w:num>
  <w:num w:numId="183" w16cid:durableId="262032609">
    <w:abstractNumId w:val="179"/>
  </w:num>
  <w:num w:numId="184" w16cid:durableId="1713186841">
    <w:abstractNumId w:val="31"/>
  </w:num>
  <w:num w:numId="185" w16cid:durableId="83916495">
    <w:abstractNumId w:val="61"/>
  </w:num>
  <w:num w:numId="186" w16cid:durableId="379671426">
    <w:abstractNumId w:val="15"/>
  </w:num>
  <w:num w:numId="187" w16cid:durableId="11492067">
    <w:abstractNumId w:val="143"/>
  </w:num>
  <w:num w:numId="188" w16cid:durableId="1412039594">
    <w:abstractNumId w:val="60"/>
  </w:num>
  <w:num w:numId="189" w16cid:durableId="928586697">
    <w:abstractNumId w:val="16"/>
  </w:num>
  <w:num w:numId="190" w16cid:durableId="36052999">
    <w:abstractNumId w:val="71"/>
  </w:num>
  <w:num w:numId="191" w16cid:durableId="136532953">
    <w:abstractNumId w:val="90"/>
  </w:num>
  <w:num w:numId="192" w16cid:durableId="1610549429">
    <w:abstractNumId w:val="147"/>
  </w:num>
  <w:num w:numId="193" w16cid:durableId="2026596098">
    <w:abstractNumId w:val="105"/>
  </w:num>
  <w:num w:numId="194" w16cid:durableId="2145342644">
    <w:abstractNumId w:val="128"/>
  </w:num>
  <w:num w:numId="195" w16cid:durableId="612056323">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67704"/>
    <w:rsid w:val="00070AF8"/>
    <w:rsid w:val="00071A09"/>
    <w:rsid w:val="0007369E"/>
    <w:rsid w:val="000738EF"/>
    <w:rsid w:val="000821F8"/>
    <w:rsid w:val="000902BA"/>
    <w:rsid w:val="0009504B"/>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33A"/>
    <w:rsid w:val="000C5F7E"/>
    <w:rsid w:val="000D199E"/>
    <w:rsid w:val="000D7010"/>
    <w:rsid w:val="000E05D4"/>
    <w:rsid w:val="000E3B8B"/>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471"/>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3BE6"/>
    <w:rsid w:val="00165219"/>
    <w:rsid w:val="00165B67"/>
    <w:rsid w:val="0017176B"/>
    <w:rsid w:val="0017494B"/>
    <w:rsid w:val="00176145"/>
    <w:rsid w:val="00177302"/>
    <w:rsid w:val="00181A50"/>
    <w:rsid w:val="0018248D"/>
    <w:rsid w:val="00184D53"/>
    <w:rsid w:val="00187EB1"/>
    <w:rsid w:val="00190906"/>
    <w:rsid w:val="00193740"/>
    <w:rsid w:val="00194136"/>
    <w:rsid w:val="00194869"/>
    <w:rsid w:val="00194886"/>
    <w:rsid w:val="00197BA1"/>
    <w:rsid w:val="00197CE0"/>
    <w:rsid w:val="001A021A"/>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4864"/>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5F81"/>
    <w:rsid w:val="00486299"/>
    <w:rsid w:val="00486A1D"/>
    <w:rsid w:val="00490AAC"/>
    <w:rsid w:val="004938FF"/>
    <w:rsid w:val="00494BF5"/>
    <w:rsid w:val="00494ED7"/>
    <w:rsid w:val="00496D48"/>
    <w:rsid w:val="004977D2"/>
    <w:rsid w:val="004979FA"/>
    <w:rsid w:val="004A0A6E"/>
    <w:rsid w:val="004A0AC2"/>
    <w:rsid w:val="004A2181"/>
    <w:rsid w:val="004A3A47"/>
    <w:rsid w:val="004A5702"/>
    <w:rsid w:val="004A5C25"/>
    <w:rsid w:val="004A6EBF"/>
    <w:rsid w:val="004B0BA2"/>
    <w:rsid w:val="004B0DAE"/>
    <w:rsid w:val="004B4D30"/>
    <w:rsid w:val="004C1DA3"/>
    <w:rsid w:val="004C2841"/>
    <w:rsid w:val="004C2FC9"/>
    <w:rsid w:val="004C4D52"/>
    <w:rsid w:val="004C635B"/>
    <w:rsid w:val="004D2DE4"/>
    <w:rsid w:val="004E14A3"/>
    <w:rsid w:val="004E347F"/>
    <w:rsid w:val="004E34E4"/>
    <w:rsid w:val="004E47F0"/>
    <w:rsid w:val="004F0CE3"/>
    <w:rsid w:val="004F211F"/>
    <w:rsid w:val="004F21CC"/>
    <w:rsid w:val="004F62D0"/>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3760"/>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04A3"/>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554"/>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7F9"/>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819"/>
    <w:rsid w:val="009C7C3E"/>
    <w:rsid w:val="009D12ED"/>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4E64"/>
    <w:rsid w:val="00A45CDD"/>
    <w:rsid w:val="00A50A0C"/>
    <w:rsid w:val="00A53074"/>
    <w:rsid w:val="00A53D5E"/>
    <w:rsid w:val="00A65F8C"/>
    <w:rsid w:val="00A66F04"/>
    <w:rsid w:val="00A72C3E"/>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029E"/>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2653"/>
    <w:rsid w:val="00B76B7D"/>
    <w:rsid w:val="00B8063F"/>
    <w:rsid w:val="00B80DA7"/>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0B98"/>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0E0B"/>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5CCC"/>
    <w:rsid w:val="00D563C1"/>
    <w:rsid w:val="00D61C2F"/>
    <w:rsid w:val="00D62A8A"/>
    <w:rsid w:val="00D70BED"/>
    <w:rsid w:val="00D73B2E"/>
    <w:rsid w:val="00D75205"/>
    <w:rsid w:val="00D809EA"/>
    <w:rsid w:val="00D80A01"/>
    <w:rsid w:val="00D835CB"/>
    <w:rsid w:val="00D83EE2"/>
    <w:rsid w:val="00D84DF8"/>
    <w:rsid w:val="00D92FDC"/>
    <w:rsid w:val="00D9464C"/>
    <w:rsid w:val="00DA24F0"/>
    <w:rsid w:val="00DB078E"/>
    <w:rsid w:val="00DB0C86"/>
    <w:rsid w:val="00DB159F"/>
    <w:rsid w:val="00DB16A5"/>
    <w:rsid w:val="00DB1979"/>
    <w:rsid w:val="00DB4449"/>
    <w:rsid w:val="00DB47F5"/>
    <w:rsid w:val="00DB59D9"/>
    <w:rsid w:val="00DC0D72"/>
    <w:rsid w:val="00DC1D45"/>
    <w:rsid w:val="00DC33CA"/>
    <w:rsid w:val="00DC7D37"/>
    <w:rsid w:val="00DE404B"/>
    <w:rsid w:val="00DE6983"/>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CCC"/>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32D7"/>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2DD6"/>
    <w:rsid w:val="00F54D71"/>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nhideWhenUsed/>
    <w:qFormat/>
    <w:rsid w:val="008C385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C385F"/>
    <w:pPr>
      <w:keepNext/>
      <w:spacing w:after="0" w:line="240" w:lineRule="auto"/>
      <w:jc w:val="center"/>
      <w:outlineLvl w:val="2"/>
    </w:pPr>
    <w:rPr>
      <w:rFonts w:ascii="Times New Roman" w:eastAsia="Times New Roman" w:hAnsi="Times New Roman"/>
      <w:b/>
      <w:sz w:val="28"/>
      <w:szCs w:val="20"/>
    </w:rPr>
  </w:style>
  <w:style w:type="paragraph" w:styleId="Heading4">
    <w:name w:val="heading 4"/>
    <w:basedOn w:val="Normal"/>
    <w:next w:val="Normal"/>
    <w:link w:val="Heading4Cha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Heading5">
    <w:name w:val="heading 5"/>
    <w:basedOn w:val="Normal"/>
    <w:next w:val="Normal"/>
    <w:link w:val="Heading5Cha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Heading6">
    <w:name w:val="heading 6"/>
    <w:basedOn w:val="Normal"/>
    <w:next w:val="Normal"/>
    <w:link w:val="Heading6Char"/>
    <w:qFormat/>
    <w:rsid w:val="008C385F"/>
    <w:pPr>
      <w:keepNext/>
      <w:spacing w:after="0" w:line="240" w:lineRule="auto"/>
      <w:jc w:val="center"/>
      <w:outlineLvl w:val="5"/>
    </w:pPr>
    <w:rPr>
      <w:rFonts w:ascii="Times New Roman" w:eastAsia="Times New Roman" w:hAnsi="Times New Roman"/>
      <w:bCs/>
      <w:sz w:val="28"/>
      <w:szCs w:val="28"/>
    </w:rPr>
  </w:style>
  <w:style w:type="paragraph" w:styleId="Heading7">
    <w:name w:val="heading 7"/>
    <w:basedOn w:val="Normal"/>
    <w:next w:val="Normal"/>
    <w:link w:val="Heading7Cha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Heading8">
    <w:name w:val="heading 8"/>
    <w:basedOn w:val="Normal"/>
    <w:next w:val="Normal"/>
    <w:link w:val="Heading8Char"/>
    <w:qFormat/>
    <w:rsid w:val="008C385F"/>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Heading2Char">
    <w:name w:val="Heading 2 Char"/>
    <w:basedOn w:val="DefaultParagraphFont"/>
    <w:link w:val="Heading2"/>
    <w:qFormat/>
    <w:rsid w:val="008C385F"/>
    <w:rPr>
      <w:rFonts w:ascii="Cambria" w:eastAsia="Times New Roman" w:hAnsi="Cambria" w:cs="Times New Roman"/>
      <w:b/>
      <w:bCs/>
      <w:i/>
      <w:iCs/>
      <w:kern w:val="0"/>
      <w:sz w:val="28"/>
      <w:szCs w:val="28"/>
      <w:lang w:val="ro-RO"/>
      <w14:ligatures w14:val="none"/>
    </w:rPr>
  </w:style>
  <w:style w:type="character" w:customStyle="1" w:styleId="Heading3Char">
    <w:name w:val="Heading 3 Char"/>
    <w:basedOn w:val="DefaultParagraphFont"/>
    <w:link w:val="Heading3"/>
    <w:qFormat/>
    <w:rsid w:val="008C385F"/>
    <w:rPr>
      <w:rFonts w:ascii="Times New Roman" w:eastAsia="Times New Roman" w:hAnsi="Times New Roman" w:cs="Times New Roman"/>
      <w:b/>
      <w:kern w:val="0"/>
      <w:sz w:val="28"/>
      <w:szCs w:val="20"/>
      <w:lang w:val="ro-RO"/>
      <w14:ligatures w14:val="none"/>
    </w:rPr>
  </w:style>
  <w:style w:type="character" w:customStyle="1" w:styleId="Heading4Char">
    <w:name w:val="Heading 4 Char"/>
    <w:basedOn w:val="DefaultParagraphFont"/>
    <w:link w:val="Heading4"/>
    <w:qFormat/>
    <w:rsid w:val="008C385F"/>
    <w:rPr>
      <w:rFonts w:ascii="Times New Roman" w:eastAsia="Times New Roman" w:hAnsi="Times New Roman" w:cs="Times New Roman"/>
      <w:kern w:val="0"/>
      <w:sz w:val="24"/>
      <w:szCs w:val="20"/>
      <w14:ligatures w14:val="none"/>
    </w:rPr>
  </w:style>
  <w:style w:type="character" w:customStyle="1" w:styleId="Heading5Char">
    <w:name w:val="Heading 5 Char"/>
    <w:basedOn w:val="DefaultParagraphFont"/>
    <w:link w:val="Heading5"/>
    <w:qFormat/>
    <w:rsid w:val="008C385F"/>
    <w:rPr>
      <w:rFonts w:ascii="Times New Roman" w:eastAsia="Times New Roman" w:hAnsi="Times New Roman" w:cs="Times New Roman"/>
      <w:b/>
      <w:i/>
      <w:kern w:val="0"/>
      <w:sz w:val="24"/>
      <w:szCs w:val="20"/>
      <w:lang w:val="ro-RO"/>
      <w14:ligatures w14:val="none"/>
    </w:rPr>
  </w:style>
  <w:style w:type="character" w:customStyle="1" w:styleId="Heading6Char">
    <w:name w:val="Heading 6 Char"/>
    <w:basedOn w:val="DefaultParagraphFont"/>
    <w:link w:val="Heading6"/>
    <w:qFormat/>
    <w:rsid w:val="008C385F"/>
    <w:rPr>
      <w:rFonts w:ascii="Times New Roman" w:eastAsia="Times New Roman" w:hAnsi="Times New Roman" w:cs="Times New Roman"/>
      <w:bCs/>
      <w:kern w:val="0"/>
      <w:sz w:val="28"/>
      <w:szCs w:val="28"/>
      <w:lang w:val="ro-RO"/>
      <w14:ligatures w14:val="none"/>
    </w:rPr>
  </w:style>
  <w:style w:type="character" w:customStyle="1" w:styleId="Heading7Char">
    <w:name w:val="Heading 7 Char"/>
    <w:basedOn w:val="DefaultParagraphFont"/>
    <w:link w:val="Heading7"/>
    <w:qFormat/>
    <w:rsid w:val="008C385F"/>
    <w:rPr>
      <w:rFonts w:ascii="Times New Roman" w:eastAsia="Times New Roman" w:hAnsi="Times New Roman" w:cs="Times New Roman"/>
      <w:kern w:val="0"/>
      <w:sz w:val="24"/>
      <w:szCs w:val="20"/>
      <w:lang w:val="ro-RO"/>
      <w14:ligatures w14:val="none"/>
    </w:rPr>
  </w:style>
  <w:style w:type="character" w:customStyle="1" w:styleId="Heading8Char">
    <w:name w:val="Heading 8 Char"/>
    <w:basedOn w:val="DefaultParagraphFont"/>
    <w:link w:val="Heading8"/>
    <w:qFormat/>
    <w:rsid w:val="008C385F"/>
    <w:rPr>
      <w:rFonts w:ascii="Times New Roman" w:eastAsia="Times New Roman" w:hAnsi="Times New Roman" w:cs="Times New Roman"/>
      <w:i/>
      <w:iCs/>
      <w:kern w:val="0"/>
      <w:sz w:val="24"/>
      <w:szCs w:val="24"/>
      <w:lang w:val="ro-RO"/>
      <w14:ligatures w14:val="none"/>
    </w:rPr>
  </w:style>
  <w:style w:type="character" w:customStyle="1" w:styleId="Heading9Char">
    <w:name w:val="Heading 9 Char"/>
    <w:basedOn w:val="DefaultParagraphFont"/>
    <w:link w:val="Heading9"/>
    <w:qFormat/>
    <w:rsid w:val="008C385F"/>
    <w:rPr>
      <w:rFonts w:ascii="Times New Roman" w:eastAsia="Times New Roman" w:hAnsi="Times New Roman" w:cs="Times New Roman"/>
      <w:b/>
      <w:bCs/>
      <w:kern w:val="0"/>
      <w:sz w:val="24"/>
      <w:szCs w:val="24"/>
      <w:lang w:val="ro-RO"/>
      <w14:ligatures w14:val="none"/>
    </w:rPr>
  </w:style>
  <w:style w:type="paragraph" w:styleId="BalloonText">
    <w:name w:val="Balloon Text"/>
    <w:basedOn w:val="Normal"/>
    <w:link w:val="BalloonTextChar"/>
    <w:uiPriority w:val="99"/>
    <w:semiHidden/>
    <w:qFormat/>
    <w:rsid w:val="008C385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qFormat/>
    <w:rsid w:val="008C385F"/>
    <w:rPr>
      <w:rFonts w:ascii="Tahoma" w:eastAsia="Calibri" w:hAnsi="Tahoma" w:cs="Times New Roman"/>
      <w:kern w:val="0"/>
      <w:sz w:val="16"/>
      <w:szCs w:val="16"/>
      <w:lang w:val="ro-RO"/>
      <w14:ligatures w14:val="none"/>
    </w:rPr>
  </w:style>
  <w:style w:type="paragraph" w:styleId="BlockText">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BodyText">
    <w:name w:val="Body Text"/>
    <w:basedOn w:val="Normal"/>
    <w:link w:val="BodyTextChar"/>
    <w:qFormat/>
    <w:rsid w:val="008C385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qFormat/>
    <w:rsid w:val="008C385F"/>
    <w:rPr>
      <w:rFonts w:ascii="Times New Roman" w:eastAsia="Times New Roman" w:hAnsi="Times New Roman" w:cs="Times New Roman"/>
      <w:kern w:val="0"/>
      <w:sz w:val="24"/>
      <w:szCs w:val="24"/>
      <w:lang w:val="ro-RO"/>
      <w14:ligatures w14:val="none"/>
    </w:rPr>
  </w:style>
  <w:style w:type="paragraph" w:styleId="BodyText2">
    <w:name w:val="Body Text 2"/>
    <w:basedOn w:val="Normal"/>
    <w:link w:val="BodyText2Char"/>
    <w:qFormat/>
    <w:rsid w:val="008C385F"/>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qFormat/>
    <w:rsid w:val="008C385F"/>
    <w:rPr>
      <w:rFonts w:ascii="Times New Roman" w:eastAsia="Times New Roman" w:hAnsi="Times New Roman" w:cs="Times New Roman"/>
      <w:kern w:val="0"/>
      <w:sz w:val="24"/>
      <w:szCs w:val="24"/>
      <w:lang w:val="ro-RO"/>
      <w14:ligatures w14:val="none"/>
    </w:rPr>
  </w:style>
  <w:style w:type="paragraph" w:styleId="BodyText3">
    <w:name w:val="Body Text 3"/>
    <w:basedOn w:val="Normal"/>
    <w:link w:val="BodyText3Char"/>
    <w:qFormat/>
    <w:rsid w:val="008C385F"/>
    <w:pPr>
      <w:spacing w:after="0" w:line="240" w:lineRule="auto"/>
      <w:jc w:val="both"/>
    </w:pPr>
    <w:rPr>
      <w:rFonts w:ascii="Tahoma" w:eastAsia="Times New Roman" w:hAnsi="Tahoma"/>
      <w:szCs w:val="20"/>
      <w:lang w:val="en-US"/>
    </w:rPr>
  </w:style>
  <w:style w:type="character" w:customStyle="1" w:styleId="BodyText3Char">
    <w:name w:val="Body Text 3 Char"/>
    <w:basedOn w:val="DefaultParagraphFont"/>
    <w:link w:val="BodyText3"/>
    <w:qFormat/>
    <w:rsid w:val="008C385F"/>
    <w:rPr>
      <w:rFonts w:ascii="Tahoma" w:eastAsia="Times New Roman" w:hAnsi="Tahoma" w:cs="Times New Roman"/>
      <w:kern w:val="0"/>
      <w:szCs w:val="20"/>
      <w14:ligatures w14:val="none"/>
    </w:rPr>
  </w:style>
  <w:style w:type="paragraph" w:styleId="BodyTextFirstIndent">
    <w:name w:val="Body Text First Indent"/>
    <w:basedOn w:val="BodyText"/>
    <w:link w:val="BodyTextFirstIndentChar"/>
    <w:qFormat/>
    <w:rsid w:val="008C385F"/>
    <w:pPr>
      <w:ind w:firstLine="210"/>
    </w:pPr>
    <w:rPr>
      <w:lang w:val="en-US"/>
    </w:rPr>
  </w:style>
  <w:style w:type="character" w:customStyle="1" w:styleId="BodyTextFirstIndentChar">
    <w:name w:val="Body Text First Indent Char"/>
    <w:basedOn w:val="BodyTextChar"/>
    <w:link w:val="BodyTextFirstIndent"/>
    <w:qFormat/>
    <w:rsid w:val="008C385F"/>
    <w:rPr>
      <w:rFonts w:ascii="Times New Roman" w:eastAsia="Times New Roman" w:hAnsi="Times New Roman" w:cs="Times New Roman"/>
      <w:kern w:val="0"/>
      <w:sz w:val="24"/>
      <w:szCs w:val="24"/>
      <w:lang w:val="ro-RO"/>
      <w14:ligatures w14:val="none"/>
    </w:rPr>
  </w:style>
  <w:style w:type="paragraph" w:styleId="BodyTextIndent">
    <w:name w:val="Body Text Indent"/>
    <w:basedOn w:val="Normal"/>
    <w:link w:val="BodyTextIndentCha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
    <w:name w:val="Body Text Indent Char"/>
    <w:basedOn w:val="DefaultParagraphFont"/>
    <w:link w:val="BodyTextIndent"/>
    <w:qFormat/>
    <w:rsid w:val="008C385F"/>
    <w:rPr>
      <w:rFonts w:ascii="TimesNewRoman" w:eastAsia="Calibri" w:hAnsi="TimesNewRoman" w:cs="Times New Roman"/>
      <w:b/>
      <w:kern w:val="0"/>
      <w:sz w:val="24"/>
      <w:szCs w:val="24"/>
      <w:lang w:val="ro-RO"/>
      <w14:ligatures w14:val="none"/>
    </w:rPr>
  </w:style>
  <w:style w:type="paragraph" w:styleId="BodyTextFirstIndent2">
    <w:name w:val="Body Text First Indent 2"/>
    <w:basedOn w:val="BodyTextIndent"/>
    <w:link w:val="BodyTextFirstIndent2Char"/>
    <w:qFormat/>
    <w:rsid w:val="008C385F"/>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qFormat/>
    <w:rsid w:val="008C385F"/>
    <w:rPr>
      <w:rFonts w:ascii="TimesNewRoman" w:eastAsia="Calibri" w:hAnsi="TimesNewRoman" w:cs="Times New Roman"/>
      <w:b/>
      <w:kern w:val="0"/>
      <w:sz w:val="24"/>
      <w:szCs w:val="24"/>
      <w:lang w:val="ro-RO"/>
      <w14:ligatures w14:val="none"/>
    </w:rPr>
  </w:style>
  <w:style w:type="paragraph" w:styleId="BodyTextIndent2">
    <w:name w:val="Body Text Indent 2"/>
    <w:basedOn w:val="Normal"/>
    <w:link w:val="BodyTextIndent2Char"/>
    <w:qFormat/>
    <w:rsid w:val="008C385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qFormat/>
    <w:rsid w:val="008C385F"/>
    <w:rPr>
      <w:rFonts w:ascii="Times New Roman" w:eastAsia="Times New Roman" w:hAnsi="Times New Roman" w:cs="Times New Roman"/>
      <w:kern w:val="0"/>
      <w:sz w:val="24"/>
      <w:szCs w:val="24"/>
      <w:lang w:val="ro-RO"/>
      <w14:ligatures w14:val="none"/>
    </w:rPr>
  </w:style>
  <w:style w:type="paragraph" w:styleId="BodyTextIndent3">
    <w:name w:val="Body Text Indent 3"/>
    <w:basedOn w:val="Normal"/>
    <w:link w:val="BodyTextIndent3Char"/>
    <w:qFormat/>
    <w:rsid w:val="008C385F"/>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qFormat/>
    <w:rsid w:val="008C385F"/>
    <w:rPr>
      <w:rFonts w:ascii="Times New Roman" w:eastAsia="Times New Roman" w:hAnsi="Times New Roman" w:cs="Times New Roman"/>
      <w:kern w:val="0"/>
      <w:sz w:val="16"/>
      <w:szCs w:val="16"/>
      <w:lang w:val="ro-RO"/>
      <w14:ligatures w14:val="none"/>
    </w:rPr>
  </w:style>
  <w:style w:type="paragraph" w:styleId="Caption">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Closing">
    <w:name w:val="Closing"/>
    <w:basedOn w:val="Normal"/>
    <w:link w:val="ClosingChar"/>
    <w:qFormat/>
    <w:rsid w:val="008C385F"/>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qFormat/>
    <w:rsid w:val="008C385F"/>
    <w:rPr>
      <w:rFonts w:ascii="Times New Roman" w:eastAsia="Times New Roman" w:hAnsi="Times New Roman" w:cs="Times New Roman"/>
      <w:kern w:val="0"/>
      <w:sz w:val="20"/>
      <w:szCs w:val="20"/>
      <w14:ligatures w14:val="none"/>
    </w:rPr>
  </w:style>
  <w:style w:type="character" w:styleId="CommentReference">
    <w:name w:val="annotation reference"/>
    <w:uiPriority w:val="99"/>
    <w:semiHidden/>
    <w:unhideWhenUsed/>
    <w:qFormat/>
    <w:rsid w:val="008C385F"/>
    <w:rPr>
      <w:sz w:val="16"/>
      <w:szCs w:val="16"/>
    </w:rPr>
  </w:style>
  <w:style w:type="paragraph" w:styleId="CommentText">
    <w:name w:val="annotation text"/>
    <w:basedOn w:val="Normal"/>
    <w:link w:val="CommentTextCha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qFormat/>
    <w:rsid w:val="008C385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8C385F"/>
    <w:rPr>
      <w:b/>
      <w:bCs/>
      <w:lang w:eastAsia="ro-RO"/>
    </w:rPr>
  </w:style>
  <w:style w:type="character" w:customStyle="1" w:styleId="CommentSubjectChar">
    <w:name w:val="Comment Subject Char"/>
    <w:basedOn w:val="CommentTextChar"/>
    <w:link w:val="CommentSubject"/>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e">
    <w:name w:val="Date"/>
    <w:basedOn w:val="Normal"/>
    <w:next w:val="Normal"/>
    <w:link w:val="DateChar"/>
    <w:qFormat/>
    <w:rsid w:val="008C385F"/>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qFormat/>
    <w:rsid w:val="008C385F"/>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qFormat/>
    <w:rsid w:val="008C385F"/>
    <w:pPr>
      <w:shd w:val="clear" w:color="auto" w:fill="000080"/>
      <w:spacing w:after="0" w:line="240" w:lineRule="auto"/>
    </w:pPr>
    <w:rPr>
      <w:rFonts w:ascii="Tahoma" w:hAnsi="Tahoma"/>
      <w:sz w:val="20"/>
      <w:szCs w:val="20"/>
      <w:lang w:val="en-US"/>
    </w:rPr>
  </w:style>
  <w:style w:type="character" w:customStyle="1" w:styleId="DocumentMapChar">
    <w:name w:val="Document Map Char"/>
    <w:basedOn w:val="DefaultParagraphFont"/>
    <w:link w:val="DocumentMap"/>
    <w:semiHidden/>
    <w:qFormat/>
    <w:rsid w:val="008C385F"/>
    <w:rPr>
      <w:rFonts w:ascii="Tahoma" w:eastAsia="Calibri" w:hAnsi="Tahoma" w:cs="Times New Roman"/>
      <w:kern w:val="0"/>
      <w:sz w:val="20"/>
      <w:szCs w:val="20"/>
      <w:shd w:val="clear" w:color="auto" w:fill="000080"/>
      <w14:ligatures w14:val="none"/>
    </w:rPr>
  </w:style>
  <w:style w:type="paragraph" w:styleId="E-mailSignature">
    <w:name w:val="E-mail Signature"/>
    <w:basedOn w:val="Normal"/>
    <w:link w:val="E-mailSignatureCha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E-mailSignatureChar">
    <w:name w:val="E-mail Signature Char"/>
    <w:basedOn w:val="DefaultParagraphFont"/>
    <w:link w:val="E-mailSignature"/>
    <w:qFormat/>
    <w:rsid w:val="008C385F"/>
    <w:rPr>
      <w:rFonts w:ascii="Times New Roman" w:eastAsia="Times New Roman" w:hAnsi="Times New Roman" w:cs="Times New Roman"/>
      <w:kern w:val="0"/>
      <w:sz w:val="20"/>
      <w:szCs w:val="20"/>
      <w:lang w:val="ro-RO"/>
      <w14:ligatures w14:val="none"/>
    </w:rPr>
  </w:style>
  <w:style w:type="character" w:styleId="Emphasis">
    <w:name w:val="Emphasis"/>
    <w:basedOn w:val="DefaultParagraphFont"/>
    <w:uiPriority w:val="20"/>
    <w:qFormat/>
    <w:rsid w:val="008C385F"/>
    <w:rPr>
      <w:i/>
      <w:iCs/>
    </w:rPr>
  </w:style>
  <w:style w:type="paragraph" w:styleId="EndnoteText">
    <w:name w:val="endnote text"/>
    <w:basedOn w:val="Normal"/>
    <w:link w:val="EndnoteTextChar"/>
    <w:semiHidden/>
    <w:qFormat/>
    <w:rsid w:val="008C385F"/>
    <w:pPr>
      <w:spacing w:after="0" w:line="240" w:lineRule="auto"/>
    </w:pPr>
    <w:rPr>
      <w:sz w:val="20"/>
      <w:szCs w:val="20"/>
      <w:lang w:val="en-US"/>
    </w:rPr>
  </w:style>
  <w:style w:type="character" w:customStyle="1" w:styleId="EndnoteTextChar">
    <w:name w:val="Endnote Text Char"/>
    <w:basedOn w:val="DefaultParagraphFont"/>
    <w:link w:val="EndnoteText"/>
    <w:semiHidden/>
    <w:qFormat/>
    <w:rsid w:val="008C385F"/>
    <w:rPr>
      <w:rFonts w:ascii="Calibri" w:eastAsia="Calibri" w:hAnsi="Calibri" w:cs="Times New Roman"/>
      <w:kern w:val="0"/>
      <w:sz w:val="20"/>
      <w:szCs w:val="20"/>
      <w14:ligatures w14:val="none"/>
    </w:rPr>
  </w:style>
  <w:style w:type="paragraph" w:styleId="EnvelopeAddress">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EnvelopeReturn">
    <w:name w:val="envelope return"/>
    <w:basedOn w:val="Normal"/>
    <w:qFormat/>
    <w:rsid w:val="008C385F"/>
    <w:pPr>
      <w:spacing w:after="0" w:line="240" w:lineRule="auto"/>
    </w:pPr>
    <w:rPr>
      <w:rFonts w:ascii="Arial" w:eastAsia="Times New Roman" w:hAnsi="Arial" w:cs="Arial"/>
      <w:sz w:val="20"/>
      <w:szCs w:val="20"/>
      <w:lang w:val="en-US"/>
    </w:rPr>
  </w:style>
  <w:style w:type="character" w:styleId="FollowedHyperlink">
    <w:name w:val="FollowedHyperlink"/>
    <w:basedOn w:val="DefaultParagraphFont"/>
    <w:uiPriority w:val="99"/>
    <w:semiHidden/>
    <w:unhideWhenUsed/>
    <w:qFormat/>
    <w:rsid w:val="008C385F"/>
    <w:rPr>
      <w:color w:val="954F72" w:themeColor="followedHyperlink"/>
      <w:u w:val="single"/>
    </w:rPr>
  </w:style>
  <w:style w:type="paragraph" w:styleId="Footer">
    <w:name w:val="footer"/>
    <w:basedOn w:val="Normal"/>
    <w:link w:val="FooterChar"/>
    <w:uiPriority w:val="99"/>
    <w:unhideWhenUsed/>
    <w:qFormat/>
    <w:rsid w:val="008C385F"/>
    <w:pPr>
      <w:tabs>
        <w:tab w:val="center" w:pos="4513"/>
        <w:tab w:val="right" w:pos="9026"/>
      </w:tabs>
    </w:pPr>
  </w:style>
  <w:style w:type="character" w:customStyle="1" w:styleId="FooterChar">
    <w:name w:val="Footer Char"/>
    <w:basedOn w:val="DefaultParagraphFont"/>
    <w:link w:val="Footer"/>
    <w:uiPriority w:val="99"/>
    <w:qFormat/>
    <w:rsid w:val="008C385F"/>
    <w:rPr>
      <w:rFonts w:ascii="Calibri" w:eastAsia="Calibri" w:hAnsi="Calibri" w:cs="Times New Roman"/>
      <w:kern w:val="0"/>
      <w:lang w:val="ro-RO"/>
      <w14:ligatures w14:val="none"/>
    </w:rPr>
  </w:style>
  <w:style w:type="character" w:styleId="FootnoteReference">
    <w:name w:val="footnote reference"/>
    <w:semiHidden/>
    <w:unhideWhenUsed/>
    <w:qFormat/>
    <w:rsid w:val="008C385F"/>
    <w:rPr>
      <w:vertAlign w:val="superscript"/>
    </w:rPr>
  </w:style>
  <w:style w:type="paragraph" w:styleId="FootnoteText">
    <w:name w:val="footnote text"/>
    <w:basedOn w:val="Normal"/>
    <w:link w:val="FootnoteTextChar"/>
    <w:semiHidden/>
    <w:qFormat/>
    <w:rsid w:val="008C385F"/>
    <w:pPr>
      <w:spacing w:after="120" w:line="240" w:lineRule="auto"/>
    </w:pPr>
    <w:rPr>
      <w:rFonts w:ascii="Tahoma" w:hAnsi="Tahoma"/>
      <w:sz w:val="20"/>
      <w:szCs w:val="20"/>
      <w:lang w:val="en-US"/>
    </w:rPr>
  </w:style>
  <w:style w:type="character" w:customStyle="1" w:styleId="FootnoteTextChar">
    <w:name w:val="Footnote Text Char"/>
    <w:basedOn w:val="DefaultParagraphFont"/>
    <w:link w:val="FootnoteText"/>
    <w:semiHidden/>
    <w:qFormat/>
    <w:rsid w:val="008C385F"/>
    <w:rPr>
      <w:rFonts w:ascii="Tahoma" w:eastAsia="Calibri" w:hAnsi="Tahoma" w:cs="Times New Roman"/>
      <w:kern w:val="0"/>
      <w:sz w:val="20"/>
      <w:szCs w:val="20"/>
      <w14:ligatures w14:val="none"/>
    </w:rPr>
  </w:style>
  <w:style w:type="paragraph" w:styleId="Header">
    <w:name w:val="header"/>
    <w:basedOn w:val="Normal"/>
    <w:link w:val="HeaderChar"/>
    <w:uiPriority w:val="99"/>
    <w:unhideWhenUsed/>
    <w:qFormat/>
    <w:rsid w:val="008C385F"/>
    <w:pPr>
      <w:tabs>
        <w:tab w:val="center" w:pos="4513"/>
        <w:tab w:val="right" w:pos="9026"/>
      </w:tabs>
    </w:pPr>
  </w:style>
  <w:style w:type="character" w:customStyle="1" w:styleId="HeaderChar">
    <w:name w:val="Header Char"/>
    <w:basedOn w:val="DefaultParagraphFont"/>
    <w:link w:val="Header"/>
    <w:uiPriority w:val="99"/>
    <w:qFormat/>
    <w:rsid w:val="008C385F"/>
    <w:rPr>
      <w:rFonts w:ascii="Calibri" w:eastAsia="Calibri" w:hAnsi="Calibri" w:cs="Times New Roman"/>
      <w:kern w:val="0"/>
      <w:lang w:val="ro-RO"/>
      <w14:ligatures w14:val="none"/>
    </w:rPr>
  </w:style>
  <w:style w:type="paragraph" w:styleId="HTMLAddress">
    <w:name w:val="HTML Address"/>
    <w:basedOn w:val="Normal"/>
    <w:link w:val="HTMLAddressChar"/>
    <w:qFormat/>
    <w:rsid w:val="008C385F"/>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qFormat/>
    <w:rsid w:val="008C385F"/>
    <w:rPr>
      <w:rFonts w:ascii="Times New Roman" w:eastAsia="Times New Roman" w:hAnsi="Times New Roman" w:cs="Times New Roman"/>
      <w:i/>
      <w:iCs/>
      <w:kern w:val="0"/>
      <w:sz w:val="20"/>
      <w:szCs w:val="20"/>
      <w14:ligatures w14:val="none"/>
    </w:rPr>
  </w:style>
  <w:style w:type="paragraph" w:styleId="HTMLPreformatted">
    <w:name w:val="HTML Preformatted"/>
    <w:basedOn w:val="Normal"/>
    <w:link w:val="HTMLPreformattedChar"/>
    <w:qFormat/>
    <w:rsid w:val="008C385F"/>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Bullet">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Bullet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Bullet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ber">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Number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MacroText">
    <w:name w:val="macro"/>
    <w:link w:val="MacroTextCha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MacroTextChar">
    <w:name w:val="Macro Text Char"/>
    <w:basedOn w:val="DefaultParagraphFont"/>
    <w:link w:val="MacroText"/>
    <w:semiHidden/>
    <w:qFormat/>
    <w:rsid w:val="008C385F"/>
    <w:rPr>
      <w:rFonts w:ascii="Courier New" w:eastAsia="Calibri" w:hAnsi="Courier New" w:cs="Courier New"/>
      <w:kern w:val="0"/>
      <w:sz w:val="20"/>
      <w:szCs w:val="20"/>
      <w14:ligatures w14:val="none"/>
    </w:rPr>
  </w:style>
  <w:style w:type="paragraph" w:styleId="MessageHeader">
    <w:name w:val="Message Header"/>
    <w:basedOn w:val="Normal"/>
    <w:link w:val="MessageHeaderCha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NormalIndent">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NoteHeading">
    <w:name w:val="Note Heading"/>
    <w:basedOn w:val="Normal"/>
    <w:next w:val="Normal"/>
    <w:link w:val="NoteHeadingChar"/>
    <w:qFormat/>
    <w:rsid w:val="008C385F"/>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qFormat/>
    <w:rsid w:val="008C385F"/>
    <w:rPr>
      <w:rFonts w:ascii="Times New Roman" w:eastAsia="Times New Roman" w:hAnsi="Times New Roman" w:cs="Times New Roman"/>
      <w:kern w:val="0"/>
      <w:sz w:val="20"/>
      <w:szCs w:val="20"/>
      <w14:ligatures w14:val="none"/>
    </w:rPr>
  </w:style>
  <w:style w:type="character" w:styleId="PageNumber">
    <w:name w:val="page number"/>
    <w:basedOn w:val="DefaultParagraphFont"/>
    <w:qFormat/>
    <w:rsid w:val="008C385F"/>
  </w:style>
  <w:style w:type="paragraph" w:styleId="PlainText">
    <w:name w:val="Plain Text"/>
    <w:basedOn w:val="Normal"/>
    <w:link w:val="PlainTextChar"/>
    <w:uiPriority w:val="99"/>
    <w:qFormat/>
    <w:rsid w:val="008C385F"/>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qFormat/>
    <w:rsid w:val="008C385F"/>
    <w:rPr>
      <w:rFonts w:ascii="Courier New" w:eastAsia="Times New Roman" w:hAnsi="Courier New" w:cs="Times New Roman"/>
      <w:kern w:val="0"/>
      <w:sz w:val="20"/>
      <w:szCs w:val="20"/>
      <w14:ligatures w14:val="none"/>
    </w:rPr>
  </w:style>
  <w:style w:type="paragraph" w:styleId="Salutation">
    <w:name w:val="Salutation"/>
    <w:basedOn w:val="Normal"/>
    <w:next w:val="Normal"/>
    <w:link w:val="SalutationChar"/>
    <w:qFormat/>
    <w:rsid w:val="008C385F"/>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qFormat/>
    <w:rsid w:val="008C385F"/>
    <w:rPr>
      <w:rFonts w:ascii="Times New Roman" w:eastAsia="Times New Roman" w:hAnsi="Times New Roman" w:cs="Times New Roman"/>
      <w:kern w:val="0"/>
      <w:sz w:val="20"/>
      <w:szCs w:val="20"/>
      <w14:ligatures w14:val="none"/>
    </w:rPr>
  </w:style>
  <w:style w:type="paragraph" w:styleId="Signature">
    <w:name w:val="Signature"/>
    <w:basedOn w:val="Normal"/>
    <w:link w:val="SignatureCha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ignatureChar">
    <w:name w:val="Signature Char"/>
    <w:basedOn w:val="DefaultParagraphFont"/>
    <w:link w:val="Signature"/>
    <w:qFormat/>
    <w:rsid w:val="008C385F"/>
    <w:rPr>
      <w:rFonts w:ascii="Times New Roman" w:eastAsia="Times New Roman" w:hAnsi="Times New Roman" w:cs="Times New Roman"/>
      <w:kern w:val="0"/>
      <w:sz w:val="20"/>
      <w:szCs w:val="20"/>
      <w:lang w:val="ro-RO"/>
      <w14:ligatures w14:val="none"/>
    </w:rPr>
  </w:style>
  <w:style w:type="character" w:styleId="Strong">
    <w:name w:val="Strong"/>
    <w:uiPriority w:val="22"/>
    <w:qFormat/>
    <w:rsid w:val="008C385F"/>
    <w:rPr>
      <w:b/>
      <w:bCs/>
    </w:rPr>
  </w:style>
  <w:style w:type="paragraph" w:styleId="Subtitle">
    <w:name w:val="Subtitle"/>
    <w:basedOn w:val="Normal"/>
    <w:link w:val="SubtitleCha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eChar">
    <w:name w:val="Subtitle Char"/>
    <w:basedOn w:val="DefaultParagraphFont"/>
    <w:link w:val="Subtitle"/>
    <w:qFormat/>
    <w:rsid w:val="008C385F"/>
    <w:rPr>
      <w:rFonts w:ascii="Arial" w:eastAsia="Times New Roman" w:hAnsi="Arial" w:cs="Times New Roman"/>
      <w:kern w:val="0"/>
      <w:sz w:val="24"/>
      <w:szCs w:val="24"/>
      <w:lang w:val="ro-RO"/>
      <w14:ligatures w14:val="none"/>
    </w:rPr>
  </w:style>
  <w:style w:type="table" w:styleId="TableGrid">
    <w:name w:val="Table Grid"/>
    <w:basedOn w:val="Table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qFormat/>
    <w:rsid w:val="008C385F"/>
    <w:rPr>
      <w:rFonts w:ascii="Arial" w:eastAsia="Times New Roman" w:hAnsi="Arial" w:cs="Times New Roman"/>
      <w:b/>
      <w:bCs/>
      <w:kern w:val="28"/>
      <w:sz w:val="32"/>
      <w:szCs w:val="32"/>
      <w14:ligatures w14:val="none"/>
    </w:rPr>
  </w:style>
  <w:style w:type="paragraph" w:styleId="TOC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ph">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DefaultParagraphFont"/>
    <w:qFormat/>
    <w:rsid w:val="008C385F"/>
  </w:style>
  <w:style w:type="character" w:customStyle="1" w:styleId="tpa1">
    <w:name w:val="tpa1"/>
    <w:basedOn w:val="DefaultParagraphFon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NoSpacing">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DefaultParagraphFont"/>
    <w:qFormat/>
    <w:rsid w:val="008C385F"/>
  </w:style>
  <w:style w:type="character" w:customStyle="1" w:styleId="sttlitera">
    <w:name w:val="st_tlitera"/>
    <w:basedOn w:val="DefaultParagraphFont"/>
    <w:qFormat/>
    <w:rsid w:val="008C385F"/>
  </w:style>
  <w:style w:type="character" w:customStyle="1" w:styleId="tpa">
    <w:name w:val="tpa"/>
    <w:basedOn w:val="DefaultParagraphFon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DefaultParagraphFont"/>
    <w:qFormat/>
    <w:rsid w:val="008C385F"/>
  </w:style>
  <w:style w:type="character" w:customStyle="1" w:styleId="sttpar">
    <w:name w:val="st_tpar"/>
    <w:basedOn w:val="DefaultParagraphFon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DefaultParagraphFont"/>
    <w:qFormat/>
    <w:rsid w:val="008C385F"/>
  </w:style>
  <w:style w:type="character" w:customStyle="1" w:styleId="fontstyle01">
    <w:name w:val="fontstyle01"/>
    <w:basedOn w:val="DefaultParagraphFont"/>
    <w:qFormat/>
    <w:rsid w:val="008C385F"/>
    <w:rPr>
      <w:rFonts w:ascii="TimesNewRomanPSMT" w:hAnsi="TimesNewRomanPSMT" w:hint="default"/>
      <w:color w:val="000000"/>
      <w:sz w:val="22"/>
      <w:szCs w:val="22"/>
    </w:rPr>
  </w:style>
  <w:style w:type="character" w:customStyle="1" w:styleId="fontstyle21">
    <w:name w:val="fontstyle21"/>
    <w:basedOn w:val="DefaultParagraphFont"/>
    <w:qFormat/>
    <w:rsid w:val="008C385F"/>
    <w:rPr>
      <w:rFonts w:ascii="TimesNewRomanPS-BoldMT" w:hAnsi="TimesNewRomanPS-BoldMT" w:hint="default"/>
      <w:b/>
      <w:bCs/>
      <w:color w:val="000000"/>
      <w:sz w:val="22"/>
      <w:szCs w:val="22"/>
    </w:rPr>
  </w:style>
  <w:style w:type="character" w:customStyle="1" w:styleId="sden">
    <w:name w:val="s_den"/>
    <w:basedOn w:val="DefaultParagraphFont"/>
    <w:qFormat/>
    <w:rsid w:val="008C385F"/>
  </w:style>
  <w:style w:type="character" w:customStyle="1" w:styleId="shdr">
    <w:name w:val="s_hdr"/>
    <w:basedOn w:val="DefaultParagraphFont"/>
    <w:qFormat/>
    <w:rsid w:val="008C385F"/>
  </w:style>
  <w:style w:type="character" w:customStyle="1" w:styleId="FollowedHyperlink1">
    <w:name w:val="FollowedHyperlink1"/>
    <w:basedOn w:val="DefaultParagraphFont"/>
    <w:uiPriority w:val="99"/>
    <w:semiHidden/>
    <w:unhideWhenUsed/>
    <w:qFormat/>
    <w:rsid w:val="008C385F"/>
    <w:rPr>
      <w:color w:val="800080"/>
      <w:u w:val="single"/>
    </w:rPr>
  </w:style>
  <w:style w:type="character" w:customStyle="1" w:styleId="fontstyle11">
    <w:name w:val="fontstyle11"/>
    <w:basedOn w:val="DefaultParagraphFont"/>
    <w:qFormat/>
    <w:rsid w:val="008C385F"/>
    <w:rPr>
      <w:rFonts w:ascii="Bookman-DemiItalic" w:hAnsi="Bookman-DemiItalic" w:hint="default"/>
      <w:i/>
      <w:iCs/>
      <w:color w:val="000000"/>
      <w:sz w:val="22"/>
      <w:szCs w:val="22"/>
    </w:rPr>
  </w:style>
  <w:style w:type="character" w:customStyle="1" w:styleId="fontstyle31">
    <w:name w:val="fontstyle31"/>
    <w:basedOn w:val="DefaultParagraphFon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DefaultParagraphFont"/>
    <w:qFormat/>
    <w:rsid w:val="008C385F"/>
  </w:style>
  <w:style w:type="character" w:customStyle="1" w:styleId="salnttl">
    <w:name w:val="s_aln_ttl"/>
    <w:basedOn w:val="DefaultParagraphFont"/>
    <w:qFormat/>
    <w:rsid w:val="008C385F"/>
  </w:style>
  <w:style w:type="character" w:customStyle="1" w:styleId="salnbdy">
    <w:name w:val="s_aln_bdy"/>
    <w:basedOn w:val="DefaultParagraphFont"/>
    <w:qFormat/>
    <w:rsid w:val="008C385F"/>
  </w:style>
  <w:style w:type="character" w:customStyle="1" w:styleId="ppar1">
    <w:name w:val="p_par1"/>
    <w:basedOn w:val="DefaultParagraphFont"/>
    <w:qFormat/>
    <w:rsid w:val="008C385F"/>
    <w:rPr>
      <w:rFonts w:ascii="Verdana" w:hAnsi="Verdana" w:hint="default"/>
      <w:sz w:val="28"/>
      <w:szCs w:val="28"/>
    </w:rPr>
  </w:style>
  <w:style w:type="character" w:customStyle="1" w:styleId="slit">
    <w:name w:val="s_lit"/>
    <w:basedOn w:val="DefaultParagraphFont"/>
    <w:qFormat/>
    <w:rsid w:val="008C385F"/>
  </w:style>
  <w:style w:type="character" w:customStyle="1" w:styleId="slitbdy">
    <w:name w:val="s_lit_bdy"/>
    <w:basedOn w:val="DefaultParagraphFont"/>
    <w:qFormat/>
    <w:rsid w:val="008C385F"/>
  </w:style>
  <w:style w:type="character" w:customStyle="1" w:styleId="slitttl">
    <w:name w:val="s_lit_ttl"/>
    <w:basedOn w:val="DefaultParagraphFon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DefaultParagraphFon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0">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u.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3407</Words>
  <Characters>19421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User</cp:lastModifiedBy>
  <cp:revision>21</cp:revision>
  <cp:lastPrinted>2024-01-04T12:52:00Z</cp:lastPrinted>
  <dcterms:created xsi:type="dcterms:W3CDTF">2024-01-04T12:53:00Z</dcterms:created>
  <dcterms:modified xsi:type="dcterms:W3CDTF">2024-07-28T18:10:00Z</dcterms:modified>
</cp:coreProperties>
</file>